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B8339" w14:textId="6C7C09B5" w:rsidR="007166CE" w:rsidRDefault="007358CF" w:rsidP="00697794">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D8D4BED" wp14:editId="4377426C">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7C61B05" w14:textId="77777777" w:rsidR="00493B65" w:rsidRDefault="007166CE" w:rsidP="00697794">
      <w:pPr>
        <w:pStyle w:val="berschrift1"/>
      </w:pPr>
      <w:r>
        <w:br w:type="page"/>
      </w:r>
      <w:r w:rsidR="00493B65">
        <w:lastRenderedPageBreak/>
        <w:t>Vorwort</w:t>
      </w:r>
    </w:p>
    <w:p w14:paraId="356E8463" w14:textId="397B19E8" w:rsidR="00493B65" w:rsidRDefault="004A02C8" w:rsidP="00697794">
      <w:r>
        <w:t xml:space="preserve">Wohl von kaum einem Kirchenlied habe ich mehr Bearbeitungen und Übersetzungen gefunden wie von </w:t>
      </w:r>
      <w:proofErr w:type="spellStart"/>
      <w:r>
        <w:t>Celano’s</w:t>
      </w:r>
      <w:proofErr w:type="spellEnd"/>
      <w:r>
        <w:t xml:space="preserve"> „De die </w:t>
      </w:r>
      <w:proofErr w:type="spellStart"/>
      <w:r>
        <w:t>iudicii</w:t>
      </w:r>
      <w:proofErr w:type="spellEnd"/>
      <w:r>
        <w:t>“. Und noch immer kommen verschiedene Autoren hinzu. Teilweise sind die Namen nicht bekannt oder nur abgekürzt</w:t>
      </w:r>
      <w:r w:rsidR="00BB5A89">
        <w:t>, doch auch sehr bekannte Dichter haben sich dieses Liedes angenommen</w:t>
      </w:r>
      <w:r>
        <w:t xml:space="preserve">. </w:t>
      </w:r>
    </w:p>
    <w:p w14:paraId="1BA418D9" w14:textId="3981509D" w:rsidR="004A02C8" w:rsidRDefault="004A02C8" w:rsidP="00697794">
      <w:r>
        <w:t>Was mich überrascht: Trotz des doch sehr eingeschränkten Quellenmaterials – das Lied hat weniger als 20 Strophen – schaffen es viele Autoren, Ihre eigene Prägung und teilweise ganz neue Blickwinkel hinzuzufügen.</w:t>
      </w:r>
    </w:p>
    <w:p w14:paraId="30FE6EB4" w14:textId="78C374C9" w:rsidR="004A02C8" w:rsidRDefault="004A02C8" w:rsidP="00697794">
      <w:r>
        <w:t>Ich hoffe, für Euch ist etwas Interessantes dabei.</w:t>
      </w:r>
    </w:p>
    <w:p w14:paraId="6BD9A740" w14:textId="77777777" w:rsidR="00493B65" w:rsidRDefault="00493B65" w:rsidP="00697794">
      <w:r>
        <w:t>Gruß &amp; Segen,</w:t>
      </w:r>
    </w:p>
    <w:p w14:paraId="17F22190" w14:textId="77777777" w:rsidR="007166CE" w:rsidRDefault="00493B65" w:rsidP="00697794">
      <w:r>
        <w:t>Andreas</w:t>
      </w:r>
    </w:p>
    <w:p w14:paraId="3EFE4696" w14:textId="77777777" w:rsidR="0022039F" w:rsidRDefault="007166CE" w:rsidP="00697794">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3994BBA" w14:textId="5288A6DB" w:rsidR="00DE1FBE" w:rsidRDefault="00DE1FBE" w:rsidP="00697794">
      <w:pPr>
        <w:pStyle w:val="berschrift1"/>
      </w:pPr>
      <w:proofErr w:type="spellStart"/>
      <w:r w:rsidRPr="006C00A7">
        <w:t>Celano</w:t>
      </w:r>
      <w:proofErr w:type="spellEnd"/>
      <w:r w:rsidRPr="006C00A7">
        <w:t xml:space="preserve">, Thomas von – De die </w:t>
      </w:r>
      <w:proofErr w:type="spellStart"/>
      <w:r w:rsidRPr="006C00A7">
        <w:t>Iudicii</w:t>
      </w:r>
      <w:proofErr w:type="spellEnd"/>
    </w:p>
    <w:p w14:paraId="1AFAEA7A" w14:textId="3DD7B000" w:rsidR="00DE1FBE" w:rsidRDefault="00DE1FBE" w:rsidP="00697794">
      <w:pPr>
        <w:pStyle w:val="StandardWeb"/>
      </w:pPr>
      <w:r>
        <w:t xml:space="preserve">Dies </w:t>
      </w:r>
      <w:proofErr w:type="spellStart"/>
      <w:r w:rsidR="00BF31A1">
        <w:t>irae</w:t>
      </w:r>
      <w:proofErr w:type="spellEnd"/>
      <w:r>
        <w:t xml:space="preserve">, dies </w:t>
      </w:r>
      <w:proofErr w:type="spellStart"/>
      <w:r>
        <w:t>illa</w:t>
      </w:r>
      <w:proofErr w:type="spellEnd"/>
      <w:r>
        <w:br/>
      </w:r>
      <w:proofErr w:type="spellStart"/>
      <w:r>
        <w:t>Solvet</w:t>
      </w:r>
      <w:proofErr w:type="spellEnd"/>
      <w:r>
        <w:t xml:space="preserve"> </w:t>
      </w:r>
      <w:proofErr w:type="spellStart"/>
      <w:r>
        <w:t>seclum</w:t>
      </w:r>
      <w:proofErr w:type="spellEnd"/>
      <w:r>
        <w:t xml:space="preserve"> in </w:t>
      </w:r>
      <w:proofErr w:type="spellStart"/>
      <w:r>
        <w:t>favilla</w:t>
      </w:r>
      <w:proofErr w:type="spellEnd"/>
      <w:r>
        <w:br/>
        <w:t>Teste David cum Sibylla.</w:t>
      </w:r>
    </w:p>
    <w:p w14:paraId="2701FDDF" w14:textId="77777777" w:rsidR="00DE1FBE" w:rsidRDefault="00DE1FBE" w:rsidP="00697794">
      <w:pPr>
        <w:pStyle w:val="StandardWeb"/>
      </w:pPr>
      <w:proofErr w:type="spellStart"/>
      <w:r>
        <w:t>Quantus</w:t>
      </w:r>
      <w:proofErr w:type="spellEnd"/>
      <w:r>
        <w:t xml:space="preserve"> </w:t>
      </w:r>
      <w:proofErr w:type="spellStart"/>
      <w:r>
        <w:t>tremor</w:t>
      </w:r>
      <w:proofErr w:type="spellEnd"/>
      <w:r>
        <w:t xml:space="preserve"> </w:t>
      </w:r>
      <w:proofErr w:type="spellStart"/>
      <w:r>
        <w:t>est</w:t>
      </w:r>
      <w:proofErr w:type="spellEnd"/>
      <w:r>
        <w:t xml:space="preserve"> </w:t>
      </w:r>
      <w:proofErr w:type="spellStart"/>
      <w:r>
        <w:t>futurus</w:t>
      </w:r>
      <w:proofErr w:type="spellEnd"/>
      <w:r>
        <w:br/>
      </w:r>
      <w:proofErr w:type="spellStart"/>
      <w:r>
        <w:t>Quando</w:t>
      </w:r>
      <w:proofErr w:type="spellEnd"/>
      <w:r>
        <w:t xml:space="preserve"> </w:t>
      </w:r>
      <w:proofErr w:type="spellStart"/>
      <w:r>
        <w:t>index</w:t>
      </w:r>
      <w:proofErr w:type="spellEnd"/>
      <w:r>
        <w:t xml:space="preserve"> </w:t>
      </w:r>
      <w:proofErr w:type="spellStart"/>
      <w:r>
        <w:t>est</w:t>
      </w:r>
      <w:proofErr w:type="spellEnd"/>
      <w:r>
        <w:t xml:space="preserve"> </w:t>
      </w:r>
      <w:proofErr w:type="spellStart"/>
      <w:r>
        <w:t>venturus</w:t>
      </w:r>
      <w:proofErr w:type="spellEnd"/>
      <w:r>
        <w:br/>
      </w:r>
      <w:proofErr w:type="spellStart"/>
      <w:r>
        <w:t>Cuncta</w:t>
      </w:r>
      <w:proofErr w:type="spellEnd"/>
      <w:r>
        <w:t xml:space="preserve"> </w:t>
      </w:r>
      <w:proofErr w:type="spellStart"/>
      <w:r>
        <w:t>stricte</w:t>
      </w:r>
      <w:proofErr w:type="spellEnd"/>
      <w:r>
        <w:t xml:space="preserve"> </w:t>
      </w:r>
      <w:proofErr w:type="spellStart"/>
      <w:r>
        <w:t>discussurus</w:t>
      </w:r>
      <w:proofErr w:type="spellEnd"/>
      <w:r>
        <w:t>!</w:t>
      </w:r>
    </w:p>
    <w:p w14:paraId="12752CA8" w14:textId="77777777" w:rsidR="00DE1FBE" w:rsidRDefault="00DE1FBE" w:rsidP="00697794">
      <w:pPr>
        <w:pStyle w:val="StandardWeb"/>
      </w:pPr>
      <w:r>
        <w:t xml:space="preserve">Tuba </w:t>
      </w:r>
      <w:proofErr w:type="spellStart"/>
      <w:r>
        <w:t>mirum</w:t>
      </w:r>
      <w:proofErr w:type="spellEnd"/>
      <w:r>
        <w:t xml:space="preserve"> </w:t>
      </w:r>
      <w:proofErr w:type="spellStart"/>
      <w:r>
        <w:t>spargens</w:t>
      </w:r>
      <w:proofErr w:type="spellEnd"/>
      <w:r>
        <w:t xml:space="preserve"> </w:t>
      </w:r>
      <w:proofErr w:type="spellStart"/>
      <w:r>
        <w:t>sonum</w:t>
      </w:r>
      <w:proofErr w:type="spellEnd"/>
      <w:r>
        <w:br/>
        <w:t xml:space="preserve">Per </w:t>
      </w:r>
      <w:proofErr w:type="spellStart"/>
      <w:r>
        <w:t>sepulcra</w:t>
      </w:r>
      <w:proofErr w:type="spellEnd"/>
      <w:r>
        <w:t xml:space="preserve"> </w:t>
      </w:r>
      <w:proofErr w:type="spellStart"/>
      <w:r>
        <w:t>regionum</w:t>
      </w:r>
      <w:proofErr w:type="spellEnd"/>
      <w:r>
        <w:br/>
      </w:r>
      <w:proofErr w:type="spellStart"/>
      <w:r>
        <w:t>Coget</w:t>
      </w:r>
      <w:proofErr w:type="spellEnd"/>
      <w:r>
        <w:t xml:space="preserve"> omnes ante </w:t>
      </w:r>
      <w:proofErr w:type="spellStart"/>
      <w:r>
        <w:t>thronum</w:t>
      </w:r>
      <w:proofErr w:type="spellEnd"/>
      <w:r>
        <w:t>.</w:t>
      </w:r>
    </w:p>
    <w:p w14:paraId="343ED7F0" w14:textId="77777777" w:rsidR="00DE1FBE" w:rsidRDefault="00DE1FBE" w:rsidP="00697794">
      <w:pPr>
        <w:pStyle w:val="StandardWeb"/>
      </w:pPr>
      <w:r>
        <w:t xml:space="preserve">Mors </w:t>
      </w:r>
      <w:proofErr w:type="spellStart"/>
      <w:r>
        <w:t>stupebit</w:t>
      </w:r>
      <w:proofErr w:type="spellEnd"/>
      <w:r>
        <w:t xml:space="preserve"> et natura</w:t>
      </w:r>
      <w:r>
        <w:br/>
        <w:t xml:space="preserve">Cum </w:t>
      </w:r>
      <w:proofErr w:type="spellStart"/>
      <w:r>
        <w:t>resurget</w:t>
      </w:r>
      <w:proofErr w:type="spellEnd"/>
      <w:r>
        <w:t xml:space="preserve"> </w:t>
      </w:r>
      <w:proofErr w:type="spellStart"/>
      <w:r>
        <w:t>creatura</w:t>
      </w:r>
      <w:proofErr w:type="spellEnd"/>
      <w:r>
        <w:br/>
      </w:r>
      <w:proofErr w:type="spellStart"/>
      <w:r>
        <w:t>Iudicanti</w:t>
      </w:r>
      <w:proofErr w:type="spellEnd"/>
      <w:r>
        <w:t xml:space="preserve"> </w:t>
      </w:r>
      <w:proofErr w:type="spellStart"/>
      <w:r>
        <w:t>responsura</w:t>
      </w:r>
      <w:proofErr w:type="spellEnd"/>
      <w:r>
        <w:t>.</w:t>
      </w:r>
    </w:p>
    <w:p w14:paraId="69EEE0C9" w14:textId="77777777" w:rsidR="00DE1FBE" w:rsidRDefault="00DE1FBE" w:rsidP="00697794">
      <w:pPr>
        <w:pStyle w:val="StandardWeb"/>
      </w:pPr>
      <w:r>
        <w:t xml:space="preserve">Liber </w:t>
      </w:r>
      <w:proofErr w:type="spellStart"/>
      <w:r>
        <w:t>scriptus</w:t>
      </w:r>
      <w:proofErr w:type="spellEnd"/>
      <w:r>
        <w:t xml:space="preserve"> </w:t>
      </w:r>
      <w:proofErr w:type="spellStart"/>
      <w:r>
        <w:t>proferetur</w:t>
      </w:r>
      <w:proofErr w:type="spellEnd"/>
      <w:r>
        <w:br/>
        <w:t xml:space="preserve">In quo </w:t>
      </w:r>
      <w:proofErr w:type="spellStart"/>
      <w:r>
        <w:t>totum</w:t>
      </w:r>
      <w:proofErr w:type="spellEnd"/>
      <w:r>
        <w:t xml:space="preserve"> </w:t>
      </w:r>
      <w:proofErr w:type="spellStart"/>
      <w:r>
        <w:t>continetur</w:t>
      </w:r>
      <w:proofErr w:type="spellEnd"/>
      <w:r>
        <w:br/>
      </w:r>
      <w:proofErr w:type="spellStart"/>
      <w:r>
        <w:t>Unde</w:t>
      </w:r>
      <w:proofErr w:type="spellEnd"/>
      <w:r>
        <w:t xml:space="preserve"> </w:t>
      </w:r>
      <w:proofErr w:type="spellStart"/>
      <w:r>
        <w:t>mundus</w:t>
      </w:r>
      <w:proofErr w:type="spellEnd"/>
      <w:r>
        <w:t xml:space="preserve"> </w:t>
      </w:r>
      <w:proofErr w:type="spellStart"/>
      <w:r>
        <w:t>iudicetur</w:t>
      </w:r>
      <w:proofErr w:type="spellEnd"/>
      <w:r>
        <w:t>.</w:t>
      </w:r>
    </w:p>
    <w:p w14:paraId="0C326D9E" w14:textId="77777777" w:rsidR="00DE1FBE" w:rsidRDefault="00DE1FBE" w:rsidP="00697794">
      <w:pPr>
        <w:pStyle w:val="StandardWeb"/>
      </w:pPr>
      <w:proofErr w:type="spellStart"/>
      <w:r>
        <w:t>Judex</w:t>
      </w:r>
      <w:proofErr w:type="spellEnd"/>
      <w:r>
        <w:t xml:space="preserve"> ergo cum </w:t>
      </w:r>
      <w:proofErr w:type="spellStart"/>
      <w:r>
        <w:t>sedebit</w:t>
      </w:r>
      <w:proofErr w:type="spellEnd"/>
      <w:r>
        <w:br/>
      </w:r>
      <w:proofErr w:type="spellStart"/>
      <w:r>
        <w:t>Quidquid</w:t>
      </w:r>
      <w:proofErr w:type="spellEnd"/>
      <w:r>
        <w:t xml:space="preserve"> </w:t>
      </w:r>
      <w:proofErr w:type="spellStart"/>
      <w:r>
        <w:t>latet</w:t>
      </w:r>
      <w:proofErr w:type="spellEnd"/>
      <w:r>
        <w:t xml:space="preserve">, </w:t>
      </w:r>
      <w:proofErr w:type="spellStart"/>
      <w:r>
        <w:t>apparebit</w:t>
      </w:r>
      <w:proofErr w:type="spellEnd"/>
      <w:r>
        <w:br/>
        <w:t xml:space="preserve">Nil </w:t>
      </w:r>
      <w:proofErr w:type="spellStart"/>
      <w:r>
        <w:t>inultum</w:t>
      </w:r>
      <w:proofErr w:type="spellEnd"/>
      <w:r>
        <w:t xml:space="preserve"> </w:t>
      </w:r>
      <w:proofErr w:type="spellStart"/>
      <w:r>
        <w:t>remanebit</w:t>
      </w:r>
      <w:proofErr w:type="spellEnd"/>
      <w:r>
        <w:t>.</w:t>
      </w:r>
    </w:p>
    <w:p w14:paraId="05A3FDC6" w14:textId="77777777" w:rsidR="00DE1FBE" w:rsidRDefault="00DE1FBE" w:rsidP="00697794">
      <w:pPr>
        <w:pStyle w:val="StandardWeb"/>
      </w:pPr>
      <w:proofErr w:type="spellStart"/>
      <w:r>
        <w:t>Quid</w:t>
      </w:r>
      <w:proofErr w:type="spellEnd"/>
      <w:r>
        <w:t xml:space="preserve"> </w:t>
      </w:r>
      <w:proofErr w:type="spellStart"/>
      <w:r>
        <w:t>sum</w:t>
      </w:r>
      <w:proofErr w:type="spellEnd"/>
      <w:r>
        <w:t xml:space="preserve"> </w:t>
      </w:r>
      <w:proofErr w:type="spellStart"/>
      <w:r>
        <w:t>miser</w:t>
      </w:r>
      <w:proofErr w:type="spellEnd"/>
      <w:r>
        <w:t xml:space="preserve"> </w:t>
      </w:r>
      <w:proofErr w:type="spellStart"/>
      <w:r>
        <w:t>tunc</w:t>
      </w:r>
      <w:proofErr w:type="spellEnd"/>
      <w:r>
        <w:t xml:space="preserve"> </w:t>
      </w:r>
      <w:proofErr w:type="spellStart"/>
      <w:r>
        <w:t>dicturus</w:t>
      </w:r>
      <w:proofErr w:type="spellEnd"/>
      <w:r>
        <w:t>?</w:t>
      </w:r>
      <w:r>
        <w:br/>
      </w:r>
      <w:proofErr w:type="spellStart"/>
      <w:r>
        <w:t>Quem</w:t>
      </w:r>
      <w:proofErr w:type="spellEnd"/>
      <w:r>
        <w:t xml:space="preserve"> </w:t>
      </w:r>
      <w:proofErr w:type="spellStart"/>
      <w:r>
        <w:t>patronum</w:t>
      </w:r>
      <w:proofErr w:type="spellEnd"/>
      <w:r>
        <w:t xml:space="preserve"> </w:t>
      </w:r>
      <w:proofErr w:type="spellStart"/>
      <w:r>
        <w:t>rogaturus</w:t>
      </w:r>
      <w:proofErr w:type="spellEnd"/>
      <w:r>
        <w:br/>
        <w:t xml:space="preserve">Dum </w:t>
      </w:r>
      <w:proofErr w:type="spellStart"/>
      <w:r>
        <w:t>vix</w:t>
      </w:r>
      <w:proofErr w:type="spellEnd"/>
      <w:r>
        <w:t xml:space="preserve"> </w:t>
      </w:r>
      <w:proofErr w:type="spellStart"/>
      <w:r>
        <w:t>iustus</w:t>
      </w:r>
      <w:proofErr w:type="spellEnd"/>
      <w:r>
        <w:t xml:space="preserve"> </w:t>
      </w:r>
      <w:proofErr w:type="spellStart"/>
      <w:r>
        <w:t>sit</w:t>
      </w:r>
      <w:proofErr w:type="spellEnd"/>
      <w:r>
        <w:t xml:space="preserve"> </w:t>
      </w:r>
      <w:proofErr w:type="spellStart"/>
      <w:r>
        <w:t>securus</w:t>
      </w:r>
      <w:proofErr w:type="spellEnd"/>
      <w:r>
        <w:t>?</w:t>
      </w:r>
    </w:p>
    <w:p w14:paraId="7F4B5151" w14:textId="62DA93B4" w:rsidR="00DE1FBE" w:rsidRDefault="00DE1FBE" w:rsidP="00697794">
      <w:pPr>
        <w:pStyle w:val="StandardWeb"/>
      </w:pPr>
      <w:r>
        <w:t xml:space="preserve">Rex </w:t>
      </w:r>
      <w:proofErr w:type="spellStart"/>
      <w:r>
        <w:t>tremend</w:t>
      </w:r>
      <w:r w:rsidR="00BF31A1">
        <w:t>ae</w:t>
      </w:r>
      <w:proofErr w:type="spellEnd"/>
      <w:r>
        <w:t xml:space="preserve"> </w:t>
      </w:r>
      <w:proofErr w:type="spellStart"/>
      <w:r>
        <w:t>maiestatis</w:t>
      </w:r>
      <w:proofErr w:type="spellEnd"/>
      <w:r>
        <w:br/>
      </w:r>
      <w:proofErr w:type="spellStart"/>
      <w:r>
        <w:t>Qui</w:t>
      </w:r>
      <w:proofErr w:type="spellEnd"/>
      <w:r>
        <w:t xml:space="preserve"> </w:t>
      </w:r>
      <w:proofErr w:type="spellStart"/>
      <w:r>
        <w:t>salvandos</w:t>
      </w:r>
      <w:proofErr w:type="spellEnd"/>
      <w:r>
        <w:t xml:space="preserve"> </w:t>
      </w:r>
      <w:proofErr w:type="spellStart"/>
      <w:r>
        <w:t>salvas</w:t>
      </w:r>
      <w:proofErr w:type="spellEnd"/>
      <w:r>
        <w:t xml:space="preserve"> gratis</w:t>
      </w:r>
      <w:r>
        <w:br/>
        <w:t xml:space="preserve">Salve </w:t>
      </w:r>
      <w:proofErr w:type="spellStart"/>
      <w:r>
        <w:t>me</w:t>
      </w:r>
      <w:proofErr w:type="spellEnd"/>
      <w:r>
        <w:t xml:space="preserve">, </w:t>
      </w:r>
      <w:proofErr w:type="spellStart"/>
      <w:r>
        <w:t>fons</w:t>
      </w:r>
      <w:proofErr w:type="spellEnd"/>
      <w:r>
        <w:t xml:space="preserve"> </w:t>
      </w:r>
      <w:proofErr w:type="spellStart"/>
      <w:r>
        <w:t>pietatis</w:t>
      </w:r>
      <w:proofErr w:type="spellEnd"/>
      <w:r>
        <w:t>.</w:t>
      </w:r>
    </w:p>
    <w:p w14:paraId="077BA011" w14:textId="69CC976B" w:rsidR="00DE1FBE" w:rsidRDefault="00DE1FBE" w:rsidP="00697794">
      <w:pPr>
        <w:pStyle w:val="StandardWeb"/>
      </w:pPr>
      <w:proofErr w:type="spellStart"/>
      <w:r>
        <w:t>Recordare</w:t>
      </w:r>
      <w:proofErr w:type="spellEnd"/>
      <w:r>
        <w:t xml:space="preserve">, </w:t>
      </w:r>
      <w:proofErr w:type="spellStart"/>
      <w:r>
        <w:t>Iesu</w:t>
      </w:r>
      <w:proofErr w:type="spellEnd"/>
      <w:r>
        <w:t xml:space="preserve"> </w:t>
      </w:r>
      <w:proofErr w:type="spellStart"/>
      <w:r>
        <w:t>pie</w:t>
      </w:r>
      <w:proofErr w:type="spellEnd"/>
      <w:r>
        <w:br/>
        <w:t xml:space="preserve">Quod </w:t>
      </w:r>
      <w:proofErr w:type="spellStart"/>
      <w:r>
        <w:t>sum</w:t>
      </w:r>
      <w:proofErr w:type="spellEnd"/>
      <w:r>
        <w:t xml:space="preserve"> causa </w:t>
      </w:r>
      <w:proofErr w:type="spellStart"/>
      <w:r>
        <w:t>tu</w:t>
      </w:r>
      <w:r w:rsidR="00BF31A1">
        <w:t>ae</w:t>
      </w:r>
      <w:proofErr w:type="spellEnd"/>
      <w:r>
        <w:t xml:space="preserve"> </w:t>
      </w:r>
      <w:proofErr w:type="spellStart"/>
      <w:r>
        <w:t>vi</w:t>
      </w:r>
      <w:r w:rsidR="00BF31A1">
        <w:t>ae</w:t>
      </w:r>
      <w:proofErr w:type="spellEnd"/>
      <w:r>
        <w:br/>
        <w:t xml:space="preserve">Ne </w:t>
      </w:r>
      <w:proofErr w:type="spellStart"/>
      <w:r>
        <w:t>me</w:t>
      </w:r>
      <w:proofErr w:type="spellEnd"/>
      <w:r>
        <w:t xml:space="preserve"> </w:t>
      </w:r>
      <w:proofErr w:type="spellStart"/>
      <w:r>
        <w:t>perdas</w:t>
      </w:r>
      <w:proofErr w:type="spellEnd"/>
      <w:r>
        <w:t xml:space="preserve"> </w:t>
      </w:r>
      <w:proofErr w:type="spellStart"/>
      <w:r>
        <w:t>illa</w:t>
      </w:r>
      <w:proofErr w:type="spellEnd"/>
      <w:r>
        <w:t xml:space="preserve"> die.</w:t>
      </w:r>
    </w:p>
    <w:p w14:paraId="2CB86798" w14:textId="6E48B5F5" w:rsidR="00DE1FBE" w:rsidRDefault="00DE1FBE" w:rsidP="00697794">
      <w:pPr>
        <w:pStyle w:val="StandardWeb"/>
      </w:pPr>
      <w:proofErr w:type="spellStart"/>
      <w:r>
        <w:t>Qu</w:t>
      </w:r>
      <w:r w:rsidR="00BF31A1">
        <w:t>ae</w:t>
      </w:r>
      <w:r>
        <w:t>rens</w:t>
      </w:r>
      <w:proofErr w:type="spellEnd"/>
      <w:r>
        <w:t xml:space="preserve"> </w:t>
      </w:r>
      <w:proofErr w:type="spellStart"/>
      <w:r>
        <w:t>me</w:t>
      </w:r>
      <w:proofErr w:type="spellEnd"/>
      <w:r>
        <w:t xml:space="preserve"> </w:t>
      </w:r>
      <w:proofErr w:type="spellStart"/>
      <w:r>
        <w:t>sedisti</w:t>
      </w:r>
      <w:proofErr w:type="spellEnd"/>
      <w:r>
        <w:t xml:space="preserve"> </w:t>
      </w:r>
      <w:proofErr w:type="spellStart"/>
      <w:r>
        <w:t>lassus</w:t>
      </w:r>
      <w:proofErr w:type="spellEnd"/>
      <w:r>
        <w:br/>
      </w:r>
      <w:proofErr w:type="spellStart"/>
      <w:r>
        <w:t>Redemisti</w:t>
      </w:r>
      <w:proofErr w:type="spellEnd"/>
      <w:r>
        <w:t xml:space="preserve"> </w:t>
      </w:r>
      <w:proofErr w:type="spellStart"/>
      <w:r>
        <w:t>erucem</w:t>
      </w:r>
      <w:proofErr w:type="spellEnd"/>
      <w:r>
        <w:t xml:space="preserve"> </w:t>
      </w:r>
      <w:proofErr w:type="spellStart"/>
      <w:r>
        <w:t>passus</w:t>
      </w:r>
      <w:proofErr w:type="spellEnd"/>
      <w:r>
        <w:br/>
      </w:r>
      <w:proofErr w:type="spellStart"/>
      <w:r>
        <w:t>Tantus</w:t>
      </w:r>
      <w:proofErr w:type="spellEnd"/>
      <w:r>
        <w:t xml:space="preserve"> </w:t>
      </w:r>
      <w:proofErr w:type="spellStart"/>
      <w:r>
        <w:t>labor</w:t>
      </w:r>
      <w:proofErr w:type="spellEnd"/>
      <w:r>
        <w:t xml:space="preserve"> not </w:t>
      </w:r>
      <w:proofErr w:type="spellStart"/>
      <w:r>
        <w:t>sit</w:t>
      </w:r>
      <w:proofErr w:type="spellEnd"/>
      <w:r>
        <w:t xml:space="preserve"> </w:t>
      </w:r>
      <w:proofErr w:type="spellStart"/>
      <w:r>
        <w:t>cassus</w:t>
      </w:r>
      <w:proofErr w:type="spellEnd"/>
      <w:r>
        <w:t>.</w:t>
      </w:r>
    </w:p>
    <w:p w14:paraId="396B0DA2" w14:textId="6AC54CB9" w:rsidR="00DE1FBE" w:rsidRDefault="00DE1FBE" w:rsidP="00697794">
      <w:pPr>
        <w:pStyle w:val="StandardWeb"/>
      </w:pPr>
      <w:proofErr w:type="spellStart"/>
      <w:r>
        <w:t>Iust</w:t>
      </w:r>
      <w:r w:rsidR="00BF31A1">
        <w:t>ae</w:t>
      </w:r>
      <w:proofErr w:type="spellEnd"/>
      <w:r>
        <w:t xml:space="preserve"> </w:t>
      </w:r>
      <w:proofErr w:type="spellStart"/>
      <w:r>
        <w:t>iudex</w:t>
      </w:r>
      <w:proofErr w:type="spellEnd"/>
      <w:r>
        <w:t xml:space="preserve"> </w:t>
      </w:r>
      <w:proofErr w:type="spellStart"/>
      <w:r>
        <w:t>ultionis</w:t>
      </w:r>
      <w:proofErr w:type="spellEnd"/>
      <w:r w:rsidR="00BF31A1">
        <w:br/>
      </w:r>
      <w:r>
        <w:t xml:space="preserve">Donum </w:t>
      </w:r>
      <w:proofErr w:type="spellStart"/>
      <w:r>
        <w:t>fac</w:t>
      </w:r>
      <w:proofErr w:type="spellEnd"/>
      <w:r>
        <w:t xml:space="preserve"> </w:t>
      </w:r>
      <w:proofErr w:type="spellStart"/>
      <w:r>
        <w:t>remissionis</w:t>
      </w:r>
      <w:proofErr w:type="spellEnd"/>
      <w:r>
        <w:br/>
        <w:t xml:space="preserve">Ante </w:t>
      </w:r>
      <w:proofErr w:type="spellStart"/>
      <w:r>
        <w:t>diem</w:t>
      </w:r>
      <w:proofErr w:type="spellEnd"/>
      <w:r>
        <w:t xml:space="preserve"> </w:t>
      </w:r>
      <w:proofErr w:type="spellStart"/>
      <w:r>
        <w:t>rationis</w:t>
      </w:r>
      <w:proofErr w:type="spellEnd"/>
      <w:r>
        <w:t>.</w:t>
      </w:r>
    </w:p>
    <w:p w14:paraId="5AF6CA67" w14:textId="77777777" w:rsidR="00DE1FBE" w:rsidRDefault="00DE1FBE" w:rsidP="00697794">
      <w:pPr>
        <w:pStyle w:val="StandardWeb"/>
      </w:pPr>
      <w:proofErr w:type="spellStart"/>
      <w:r>
        <w:t>Ingemisco</w:t>
      </w:r>
      <w:proofErr w:type="spellEnd"/>
      <w:r>
        <w:t xml:space="preserve"> </w:t>
      </w:r>
      <w:proofErr w:type="spellStart"/>
      <w:r>
        <w:t>tanquam</w:t>
      </w:r>
      <w:proofErr w:type="spellEnd"/>
      <w:r>
        <w:t xml:space="preserve"> </w:t>
      </w:r>
      <w:proofErr w:type="spellStart"/>
      <w:r>
        <w:t>reus</w:t>
      </w:r>
      <w:proofErr w:type="spellEnd"/>
      <w:r>
        <w:br/>
        <w:t xml:space="preserve">Culpa </w:t>
      </w:r>
      <w:proofErr w:type="spellStart"/>
      <w:r>
        <w:t>rubet</w:t>
      </w:r>
      <w:proofErr w:type="spellEnd"/>
      <w:r>
        <w:t xml:space="preserve"> </w:t>
      </w:r>
      <w:proofErr w:type="spellStart"/>
      <w:r>
        <w:t>vultus</w:t>
      </w:r>
      <w:proofErr w:type="spellEnd"/>
      <w:r>
        <w:t xml:space="preserve"> </w:t>
      </w:r>
      <w:proofErr w:type="spellStart"/>
      <w:r>
        <w:t>meus</w:t>
      </w:r>
      <w:proofErr w:type="spellEnd"/>
      <w:r>
        <w:br/>
      </w:r>
      <w:proofErr w:type="spellStart"/>
      <w:r>
        <w:t>Supplicanti</w:t>
      </w:r>
      <w:proofErr w:type="spellEnd"/>
      <w:r>
        <w:t xml:space="preserve"> </w:t>
      </w:r>
      <w:proofErr w:type="spellStart"/>
      <w:r>
        <w:t>parce</w:t>
      </w:r>
      <w:proofErr w:type="spellEnd"/>
      <w:r>
        <w:t>, Deus!</w:t>
      </w:r>
    </w:p>
    <w:p w14:paraId="48BFC75B" w14:textId="77777777" w:rsidR="00DE1FBE" w:rsidRDefault="00DE1FBE" w:rsidP="00697794">
      <w:pPr>
        <w:pStyle w:val="StandardWeb"/>
      </w:pPr>
      <w:proofErr w:type="spellStart"/>
      <w:r>
        <w:t>Que</w:t>
      </w:r>
      <w:proofErr w:type="spellEnd"/>
      <w:r>
        <w:t xml:space="preserve"> Mariam </w:t>
      </w:r>
      <w:proofErr w:type="spellStart"/>
      <w:r>
        <w:t>absolvisti</w:t>
      </w:r>
      <w:proofErr w:type="spellEnd"/>
      <w:r>
        <w:br/>
        <w:t xml:space="preserve">Et </w:t>
      </w:r>
      <w:proofErr w:type="spellStart"/>
      <w:r>
        <w:t>latronem</w:t>
      </w:r>
      <w:proofErr w:type="spellEnd"/>
      <w:r>
        <w:t xml:space="preserve"> </w:t>
      </w:r>
      <w:proofErr w:type="spellStart"/>
      <w:r>
        <w:t>exaudisti</w:t>
      </w:r>
      <w:proofErr w:type="spellEnd"/>
      <w:r>
        <w:br/>
      </w:r>
      <w:proofErr w:type="spellStart"/>
      <w:r>
        <w:t>Mihi</w:t>
      </w:r>
      <w:proofErr w:type="spellEnd"/>
      <w:r>
        <w:t xml:space="preserve"> </w:t>
      </w:r>
      <w:proofErr w:type="spellStart"/>
      <w:r>
        <w:t>quoque</w:t>
      </w:r>
      <w:proofErr w:type="spellEnd"/>
      <w:r>
        <w:t xml:space="preserve"> </w:t>
      </w:r>
      <w:proofErr w:type="spellStart"/>
      <w:r>
        <w:t>spem</w:t>
      </w:r>
      <w:proofErr w:type="spellEnd"/>
      <w:r>
        <w:t xml:space="preserve"> </w:t>
      </w:r>
      <w:proofErr w:type="spellStart"/>
      <w:r>
        <w:t>dedisti</w:t>
      </w:r>
      <w:proofErr w:type="spellEnd"/>
      <w:r>
        <w:t>.</w:t>
      </w:r>
    </w:p>
    <w:p w14:paraId="004FC428" w14:textId="5AF9DC53" w:rsidR="00DE1FBE" w:rsidRDefault="00DE1FBE" w:rsidP="00697794">
      <w:pPr>
        <w:pStyle w:val="StandardWeb"/>
      </w:pPr>
      <w:proofErr w:type="spellStart"/>
      <w:r>
        <w:t>Preces</w:t>
      </w:r>
      <w:proofErr w:type="spellEnd"/>
      <w:r>
        <w:t xml:space="preserve"> </w:t>
      </w:r>
      <w:proofErr w:type="spellStart"/>
      <w:r>
        <w:t>me</w:t>
      </w:r>
      <w:r w:rsidR="00BF31A1">
        <w:t>ae</w:t>
      </w:r>
      <w:proofErr w:type="spellEnd"/>
      <w:r w:rsidR="00BF31A1">
        <w:t xml:space="preserve"> </w:t>
      </w:r>
      <w:r>
        <w:t xml:space="preserve">non </w:t>
      </w:r>
      <w:proofErr w:type="spellStart"/>
      <w:r>
        <w:t>sunt</w:t>
      </w:r>
      <w:proofErr w:type="spellEnd"/>
      <w:r>
        <w:t xml:space="preserve"> </w:t>
      </w:r>
      <w:proofErr w:type="spellStart"/>
      <w:r>
        <w:t>dign</w:t>
      </w:r>
      <w:r w:rsidR="00BF31A1">
        <w:t>ae</w:t>
      </w:r>
      <w:proofErr w:type="spellEnd"/>
      <w:r>
        <w:br/>
        <w:t xml:space="preserve">Sed tu </w:t>
      </w:r>
      <w:proofErr w:type="spellStart"/>
      <w:r>
        <w:t>bonus</w:t>
      </w:r>
      <w:proofErr w:type="spellEnd"/>
      <w:r>
        <w:t xml:space="preserve"> </w:t>
      </w:r>
      <w:proofErr w:type="spellStart"/>
      <w:r>
        <w:t>fac</w:t>
      </w:r>
      <w:proofErr w:type="spellEnd"/>
      <w:r>
        <w:t xml:space="preserve"> benigne</w:t>
      </w:r>
      <w:r>
        <w:br/>
        <w:t xml:space="preserve">Ne </w:t>
      </w:r>
      <w:proofErr w:type="spellStart"/>
      <w:r>
        <w:t>perenni</w:t>
      </w:r>
      <w:proofErr w:type="spellEnd"/>
      <w:r>
        <w:t xml:space="preserve"> </w:t>
      </w:r>
      <w:proofErr w:type="spellStart"/>
      <w:r>
        <w:t>cremer</w:t>
      </w:r>
      <w:proofErr w:type="spellEnd"/>
      <w:r>
        <w:t xml:space="preserve"> </w:t>
      </w:r>
      <w:proofErr w:type="spellStart"/>
      <w:r>
        <w:t>igne</w:t>
      </w:r>
      <w:proofErr w:type="spellEnd"/>
      <w:r>
        <w:t>!</w:t>
      </w:r>
    </w:p>
    <w:p w14:paraId="0F24DAB2" w14:textId="431D040C" w:rsidR="00DE1FBE" w:rsidRDefault="00DE1FBE" w:rsidP="00697794">
      <w:pPr>
        <w:pStyle w:val="StandardWeb"/>
      </w:pPr>
      <w:proofErr w:type="spellStart"/>
      <w:r>
        <w:t>Inter</w:t>
      </w:r>
      <w:proofErr w:type="spellEnd"/>
      <w:r>
        <w:t xml:space="preserve"> </w:t>
      </w:r>
      <w:proofErr w:type="spellStart"/>
      <w:r>
        <w:t>oves</w:t>
      </w:r>
      <w:proofErr w:type="spellEnd"/>
      <w:r>
        <w:t xml:space="preserve"> </w:t>
      </w:r>
      <w:proofErr w:type="spellStart"/>
      <w:r>
        <w:t>locum</w:t>
      </w:r>
      <w:proofErr w:type="spellEnd"/>
      <w:r>
        <w:t xml:space="preserve"> </w:t>
      </w:r>
      <w:proofErr w:type="spellStart"/>
      <w:r>
        <w:t>pr</w:t>
      </w:r>
      <w:r w:rsidR="00BF31A1">
        <w:t>ae</w:t>
      </w:r>
      <w:r>
        <w:t>sta</w:t>
      </w:r>
      <w:proofErr w:type="spellEnd"/>
      <w:r>
        <w:br/>
        <w:t xml:space="preserve">Et ab </w:t>
      </w:r>
      <w:proofErr w:type="spellStart"/>
      <w:r>
        <w:t>hoedis</w:t>
      </w:r>
      <w:proofErr w:type="spellEnd"/>
      <w:r>
        <w:t xml:space="preserve"> </w:t>
      </w:r>
      <w:proofErr w:type="spellStart"/>
      <w:r>
        <w:t>me</w:t>
      </w:r>
      <w:proofErr w:type="spellEnd"/>
      <w:r>
        <w:t xml:space="preserve"> </w:t>
      </w:r>
      <w:proofErr w:type="spellStart"/>
      <w:r>
        <w:t>sequestra</w:t>
      </w:r>
      <w:proofErr w:type="spellEnd"/>
      <w:r>
        <w:br/>
      </w:r>
      <w:proofErr w:type="spellStart"/>
      <w:r>
        <w:t>Statuens</w:t>
      </w:r>
      <w:proofErr w:type="spellEnd"/>
      <w:r>
        <w:t xml:space="preserve"> in </w:t>
      </w:r>
      <w:proofErr w:type="spellStart"/>
      <w:r>
        <w:t>parte</w:t>
      </w:r>
      <w:proofErr w:type="spellEnd"/>
      <w:r>
        <w:t xml:space="preserve"> dextra!</w:t>
      </w:r>
    </w:p>
    <w:p w14:paraId="13E69FEE" w14:textId="77777777" w:rsidR="00DE1FBE" w:rsidRDefault="00DE1FBE" w:rsidP="00697794">
      <w:pPr>
        <w:pStyle w:val="StandardWeb"/>
      </w:pPr>
      <w:proofErr w:type="spellStart"/>
      <w:r>
        <w:t>Confutatis</w:t>
      </w:r>
      <w:proofErr w:type="spellEnd"/>
      <w:r>
        <w:t xml:space="preserve"> </w:t>
      </w:r>
      <w:proofErr w:type="spellStart"/>
      <w:r>
        <w:t>maledictis</w:t>
      </w:r>
      <w:proofErr w:type="spellEnd"/>
      <w:r>
        <w:br/>
      </w:r>
      <w:proofErr w:type="spellStart"/>
      <w:r>
        <w:t>Flammis</w:t>
      </w:r>
      <w:proofErr w:type="spellEnd"/>
      <w:r>
        <w:t xml:space="preserve"> </w:t>
      </w:r>
      <w:proofErr w:type="spellStart"/>
      <w:r>
        <w:t>acribus</w:t>
      </w:r>
      <w:proofErr w:type="spellEnd"/>
      <w:r>
        <w:t xml:space="preserve"> </w:t>
      </w:r>
      <w:proofErr w:type="spellStart"/>
      <w:r>
        <w:t>addictis</w:t>
      </w:r>
      <w:proofErr w:type="spellEnd"/>
      <w:r>
        <w:br/>
      </w:r>
      <w:proofErr w:type="spellStart"/>
      <w:r>
        <w:t>Voca</w:t>
      </w:r>
      <w:proofErr w:type="spellEnd"/>
      <w:r>
        <w:t xml:space="preserve"> </w:t>
      </w:r>
      <w:proofErr w:type="spellStart"/>
      <w:r>
        <w:t>me</w:t>
      </w:r>
      <w:proofErr w:type="spellEnd"/>
      <w:r>
        <w:t xml:space="preserve"> cum </w:t>
      </w:r>
      <w:proofErr w:type="spellStart"/>
      <w:r>
        <w:t>benedictis</w:t>
      </w:r>
      <w:proofErr w:type="spellEnd"/>
      <w:r>
        <w:t>!</w:t>
      </w:r>
    </w:p>
    <w:p w14:paraId="11923753" w14:textId="77777777" w:rsidR="00DE1FBE" w:rsidRDefault="00DE1FBE" w:rsidP="00697794">
      <w:pPr>
        <w:pStyle w:val="StandardWeb"/>
      </w:pPr>
      <w:r>
        <w:t xml:space="preserve">Oro </w:t>
      </w:r>
      <w:proofErr w:type="spellStart"/>
      <w:r>
        <w:t>supplex</w:t>
      </w:r>
      <w:proofErr w:type="spellEnd"/>
      <w:r>
        <w:t xml:space="preserve"> et </w:t>
      </w:r>
      <w:proofErr w:type="spellStart"/>
      <w:r>
        <w:t>acclini</w:t>
      </w:r>
      <w:proofErr w:type="spellEnd"/>
      <w:r>
        <w:br/>
      </w:r>
      <w:proofErr w:type="spellStart"/>
      <w:r>
        <w:t>Cur</w:t>
      </w:r>
      <w:proofErr w:type="spellEnd"/>
      <w:r>
        <w:t xml:space="preserve"> </w:t>
      </w:r>
      <w:proofErr w:type="spellStart"/>
      <w:r>
        <w:t>contritum</w:t>
      </w:r>
      <w:proofErr w:type="spellEnd"/>
      <w:r>
        <w:t xml:space="preserve"> quasi </w:t>
      </w:r>
      <w:proofErr w:type="spellStart"/>
      <w:r>
        <w:t>cinis</w:t>
      </w:r>
      <w:proofErr w:type="spellEnd"/>
      <w:r>
        <w:br/>
        <w:t xml:space="preserve">Gere </w:t>
      </w:r>
      <w:proofErr w:type="spellStart"/>
      <w:r>
        <w:t>curam</w:t>
      </w:r>
      <w:proofErr w:type="spellEnd"/>
      <w:r>
        <w:t xml:space="preserve"> </w:t>
      </w:r>
      <w:proofErr w:type="spellStart"/>
      <w:r>
        <w:t>mei</w:t>
      </w:r>
      <w:proofErr w:type="spellEnd"/>
      <w:r>
        <w:t xml:space="preserve"> </w:t>
      </w:r>
      <w:proofErr w:type="spellStart"/>
      <w:r>
        <w:t>finis</w:t>
      </w:r>
      <w:proofErr w:type="spellEnd"/>
      <w:r>
        <w:t>.</w:t>
      </w:r>
    </w:p>
    <w:p w14:paraId="31612A39" w14:textId="77777777" w:rsidR="00DE1FBE" w:rsidRDefault="00DE1FBE" w:rsidP="00697794">
      <w:pPr>
        <w:pStyle w:val="StandardWeb"/>
      </w:pPr>
      <w:proofErr w:type="spellStart"/>
      <w:r>
        <w:t>Lacrymose</w:t>
      </w:r>
      <w:proofErr w:type="spellEnd"/>
      <w:r>
        <w:t xml:space="preserve"> dies </w:t>
      </w:r>
      <w:proofErr w:type="spellStart"/>
      <w:r>
        <w:t>illa</w:t>
      </w:r>
      <w:proofErr w:type="spellEnd"/>
      <w:r>
        <w:t>,</w:t>
      </w:r>
      <w:r>
        <w:br/>
        <w:t xml:space="preserve">Qua </w:t>
      </w:r>
      <w:proofErr w:type="spellStart"/>
      <w:r>
        <w:t>resurget</w:t>
      </w:r>
      <w:proofErr w:type="spellEnd"/>
      <w:r>
        <w:t xml:space="preserve"> ex </w:t>
      </w:r>
      <w:proofErr w:type="spellStart"/>
      <w:r>
        <w:t>favilla</w:t>
      </w:r>
      <w:proofErr w:type="spellEnd"/>
      <w:r>
        <w:br/>
      </w:r>
      <w:proofErr w:type="spellStart"/>
      <w:r>
        <w:t>Judcandus</w:t>
      </w:r>
      <w:proofErr w:type="spellEnd"/>
      <w:r>
        <w:t xml:space="preserve"> homo </w:t>
      </w:r>
      <w:proofErr w:type="spellStart"/>
      <w:r>
        <w:t>reus</w:t>
      </w:r>
      <w:proofErr w:type="spellEnd"/>
      <w:r>
        <w:t>:</w:t>
      </w:r>
    </w:p>
    <w:p w14:paraId="779DAC25" w14:textId="77777777" w:rsidR="00DE1FBE" w:rsidRDefault="00DE1FBE" w:rsidP="00697794">
      <w:pPr>
        <w:pStyle w:val="StandardWeb"/>
      </w:pPr>
      <w:r>
        <w:t xml:space="preserve">Huis ergo </w:t>
      </w:r>
      <w:proofErr w:type="spellStart"/>
      <w:r>
        <w:t>parce</w:t>
      </w:r>
      <w:proofErr w:type="spellEnd"/>
      <w:r>
        <w:t>, Deus!</w:t>
      </w:r>
      <w:r>
        <w:br/>
      </w:r>
      <w:proofErr w:type="spellStart"/>
      <w:r>
        <w:t>Pie</w:t>
      </w:r>
      <w:proofErr w:type="spellEnd"/>
      <w:r>
        <w:t xml:space="preserve"> Jesu, Domine,</w:t>
      </w:r>
      <w:r>
        <w:br/>
        <w:t xml:space="preserve">Dona </w:t>
      </w:r>
      <w:proofErr w:type="spellStart"/>
      <w:r>
        <w:t>eis</w:t>
      </w:r>
      <w:proofErr w:type="spellEnd"/>
      <w:r>
        <w:t xml:space="preserve"> </w:t>
      </w:r>
      <w:proofErr w:type="spellStart"/>
      <w:r>
        <w:t>requiem</w:t>
      </w:r>
      <w:proofErr w:type="spellEnd"/>
      <w:r>
        <w:t>!</w:t>
      </w:r>
    </w:p>
    <w:p w14:paraId="76E1F8E1" w14:textId="77777777" w:rsidR="00DE1FBE" w:rsidRDefault="00DE1FBE" w:rsidP="00697794">
      <w:pPr>
        <w:pStyle w:val="StandardWeb"/>
      </w:pPr>
      <w:r>
        <w:t>Amen.</w:t>
      </w:r>
    </w:p>
    <w:p w14:paraId="4EEE7D2B" w14:textId="77777777" w:rsidR="006C00A7" w:rsidRDefault="006C00A7" w:rsidP="00697794">
      <w:pPr>
        <w:spacing w:after="0" w:line="240" w:lineRule="auto"/>
        <w:rPr>
          <w:rFonts w:eastAsia="Times New Roman"/>
          <w:b/>
          <w:bCs/>
          <w:color w:val="000000"/>
          <w:kern w:val="36"/>
          <w:sz w:val="36"/>
          <w:szCs w:val="48"/>
          <w:lang w:eastAsia="de-DE"/>
        </w:rPr>
      </w:pPr>
      <w:r>
        <w:br w:type="page"/>
      </w:r>
    </w:p>
    <w:p w14:paraId="52621346" w14:textId="6F04350E" w:rsidR="004A02C8" w:rsidRDefault="004A02C8" w:rsidP="00697794">
      <w:pPr>
        <w:pStyle w:val="berschrift1"/>
      </w:pPr>
      <w:r w:rsidRPr="006C00A7">
        <w:t xml:space="preserve">Adalbert – Dies </w:t>
      </w:r>
      <w:r w:rsidR="00BF31A1">
        <w:t>Irae</w:t>
      </w:r>
    </w:p>
    <w:p w14:paraId="178A40E5" w14:textId="77777777" w:rsidR="004A02C8" w:rsidRDefault="004A02C8" w:rsidP="00697794">
      <w:pPr>
        <w:pStyle w:val="StandardWeb"/>
      </w:pPr>
      <w:r>
        <w:t>Einst, ja einst des Zornes Wille</w:t>
      </w:r>
      <w:r>
        <w:br/>
        <w:t>Tilgt die Welt in Flammenfülle,</w:t>
      </w:r>
      <w:r>
        <w:br/>
        <w:t xml:space="preserve">David zeugt’s und die Sibylle. </w:t>
      </w:r>
    </w:p>
    <w:p w14:paraId="2DE84A37" w14:textId="77777777" w:rsidR="004A02C8" w:rsidRDefault="004A02C8" w:rsidP="00697794">
      <w:pPr>
        <w:pStyle w:val="StandardWeb"/>
      </w:pPr>
      <w:r>
        <w:t>Wie wird Schrecken uns vernichten,</w:t>
      </w:r>
      <w:r>
        <w:br/>
        <w:t>Wann der Richter kommt zu richten</w:t>
      </w:r>
      <w:r>
        <w:br/>
        <w:t xml:space="preserve">Strenge unser ganzes </w:t>
      </w:r>
      <w:proofErr w:type="spellStart"/>
      <w:r>
        <w:t>Tichten</w:t>
      </w:r>
      <w:proofErr w:type="spellEnd"/>
      <w:r>
        <w:t xml:space="preserve">! </w:t>
      </w:r>
    </w:p>
    <w:p w14:paraId="4373DC39" w14:textId="77777777" w:rsidR="004A02C8" w:rsidRDefault="004A02C8" w:rsidP="00697794">
      <w:pPr>
        <w:pStyle w:val="StandardWeb"/>
      </w:pPr>
      <w:r>
        <w:t>Die Posaun‘ im Schreckenstone</w:t>
      </w:r>
      <w:r>
        <w:br/>
        <w:t>Schallend durch die Grabeszone</w:t>
      </w:r>
      <w:r>
        <w:br/>
        <w:t xml:space="preserve">Sammelt alle hin zum Throne. </w:t>
      </w:r>
    </w:p>
    <w:p w14:paraId="4ED4520B" w14:textId="77777777" w:rsidR="004A02C8" w:rsidRDefault="004A02C8" w:rsidP="00697794">
      <w:pPr>
        <w:pStyle w:val="StandardWeb"/>
      </w:pPr>
      <w:r>
        <w:t>Staunen werden Tod und Leben,</w:t>
      </w:r>
      <w:r>
        <w:br/>
        <w:t>Wenn der Mensch sich wird erheben,</w:t>
      </w:r>
      <w:r>
        <w:br/>
        <w:t xml:space="preserve">Rechenschaft dem Herrn zu geben. </w:t>
      </w:r>
    </w:p>
    <w:p w14:paraId="425C59F2" w14:textId="77777777" w:rsidR="004A02C8" w:rsidRDefault="004A02C8" w:rsidP="00697794">
      <w:pPr>
        <w:pStyle w:val="StandardWeb"/>
      </w:pPr>
      <w:r>
        <w:t>Und das Buch wird aufgeschlagen,</w:t>
      </w:r>
      <w:r>
        <w:br/>
        <w:t>Worin alles eingetragen,</w:t>
      </w:r>
      <w:r>
        <w:br/>
        <w:t xml:space="preserve">Um die Welt </w:t>
      </w:r>
      <w:proofErr w:type="spellStart"/>
      <w:r>
        <w:t>d’raus</w:t>
      </w:r>
      <w:proofErr w:type="spellEnd"/>
      <w:r>
        <w:t xml:space="preserve"> anzuklagen. </w:t>
      </w:r>
    </w:p>
    <w:p w14:paraId="6BF36C9B" w14:textId="77777777" w:rsidR="004A02C8" w:rsidRDefault="004A02C8" w:rsidP="00697794">
      <w:pPr>
        <w:pStyle w:val="StandardWeb"/>
      </w:pPr>
      <w:r>
        <w:t>Wann der Richtstuhl aufgerichtet,</w:t>
      </w:r>
      <w:r>
        <w:br/>
        <w:t>Wird, was dunkel ist, gelichtet</w:t>
      </w:r>
      <w:r>
        <w:br/>
        <w:t xml:space="preserve">und Nichts bleiben ungerichtet. </w:t>
      </w:r>
    </w:p>
    <w:p w14:paraId="749A7263" w14:textId="77777777" w:rsidR="004A02C8" w:rsidRDefault="004A02C8" w:rsidP="00697794">
      <w:pPr>
        <w:pStyle w:val="StandardWeb"/>
      </w:pPr>
      <w:r>
        <w:t xml:space="preserve">Wie </w:t>
      </w:r>
      <w:proofErr w:type="spellStart"/>
      <w:r>
        <w:t>werd</w:t>
      </w:r>
      <w:proofErr w:type="spellEnd"/>
      <w:r>
        <w:t>‘ ich da sein voll Wehen!</w:t>
      </w:r>
      <w:r>
        <w:br/>
        <w:t>Wessen Schutz soll ich erflehen,</w:t>
      </w:r>
      <w:r>
        <w:br/>
        <w:t xml:space="preserve">Da Gerechte kaum bestehen? </w:t>
      </w:r>
    </w:p>
    <w:p w14:paraId="6423385F" w14:textId="77777777" w:rsidR="004A02C8" w:rsidRDefault="004A02C8" w:rsidP="00697794">
      <w:pPr>
        <w:pStyle w:val="StandardWeb"/>
      </w:pPr>
      <w:r>
        <w:t>König, Majestätsverkünder,</w:t>
      </w:r>
      <w:r>
        <w:br/>
        <w:t>Der erlösest du die Sünder,</w:t>
      </w:r>
      <w:r>
        <w:br/>
        <w:t xml:space="preserve">Ach, erlös‘ mich, Liebesgründer! </w:t>
      </w:r>
    </w:p>
    <w:p w14:paraId="363690D2" w14:textId="77777777" w:rsidR="004A02C8" w:rsidRDefault="004A02C8" w:rsidP="00697794">
      <w:pPr>
        <w:pStyle w:val="StandardWeb"/>
      </w:pPr>
      <w:r>
        <w:t>Denke, JEsu, mein in Gnade,</w:t>
      </w:r>
      <w:r>
        <w:br/>
        <w:t>Da ich Ziel bin deinem Pfade,</w:t>
      </w:r>
      <w:r>
        <w:br/>
        <w:t xml:space="preserve">Dass mir jener Tag nicht schade! </w:t>
      </w:r>
    </w:p>
    <w:p w14:paraId="665E88E0" w14:textId="77777777" w:rsidR="004A02C8" w:rsidRDefault="004A02C8" w:rsidP="00697794">
      <w:pPr>
        <w:pStyle w:val="StandardWeb"/>
      </w:pPr>
      <w:r>
        <w:t>Sieh, am Kreuz mir zugewendet</w:t>
      </w:r>
      <w:r>
        <w:br/>
        <w:t>Hast die Knechtschaft du geendet;</w:t>
      </w:r>
      <w:r>
        <w:br/>
        <w:t xml:space="preserve">Solch ein Leid sei nicht verschwendet! </w:t>
      </w:r>
    </w:p>
    <w:p w14:paraId="53B5E93E" w14:textId="77777777" w:rsidR="004A02C8" w:rsidRDefault="004A02C8" w:rsidP="00697794">
      <w:pPr>
        <w:pStyle w:val="StandardWeb"/>
      </w:pPr>
      <w:r>
        <w:t>Richter der Vergeltung! Sende</w:t>
      </w:r>
      <w:r>
        <w:br/>
        <w:t>Gnade mir, und Langmut spende</w:t>
      </w:r>
      <w:r>
        <w:br/>
        <w:t xml:space="preserve">Vor der Tage letztem Ende! </w:t>
      </w:r>
    </w:p>
    <w:p w14:paraId="04C1D0A2" w14:textId="77777777" w:rsidR="004A02C8" w:rsidRDefault="004A02C8" w:rsidP="00697794">
      <w:pPr>
        <w:pStyle w:val="StandardWeb"/>
      </w:pPr>
      <w:r>
        <w:t>Wie ein Sünder seufz‘ ich bange,</w:t>
      </w:r>
      <w:r>
        <w:br/>
        <w:t>Und die Schuld färbt meine Wange,</w:t>
      </w:r>
      <w:r>
        <w:br/>
        <w:t xml:space="preserve">Gnade, Gott, in meinem Drange! </w:t>
      </w:r>
    </w:p>
    <w:p w14:paraId="1A6D99EA" w14:textId="77777777" w:rsidR="004A02C8" w:rsidRDefault="004A02C8" w:rsidP="00697794">
      <w:pPr>
        <w:pStyle w:val="StandardWeb"/>
      </w:pPr>
      <w:r>
        <w:t>Der Marien du Trost gewähret,</w:t>
      </w:r>
      <w:r>
        <w:br/>
        <w:t>Und den Schächer selbst erhöret,</w:t>
      </w:r>
      <w:r>
        <w:br/>
        <w:t xml:space="preserve">Hast auch Hoffnung mir bescheret. </w:t>
      </w:r>
    </w:p>
    <w:p w14:paraId="79B66F49" w14:textId="77777777" w:rsidR="004A02C8" w:rsidRDefault="004A02C8" w:rsidP="00697794">
      <w:pPr>
        <w:pStyle w:val="StandardWeb"/>
      </w:pPr>
      <w:r>
        <w:t>Unwert zwar ist all‘ mein Flehen,</w:t>
      </w:r>
      <w:r>
        <w:br/>
        <w:t>Doch du lässt mich nicht vergehen</w:t>
      </w:r>
      <w:r>
        <w:br/>
        <w:t xml:space="preserve">In des </w:t>
      </w:r>
      <w:proofErr w:type="spellStart"/>
      <w:r>
        <w:t>ew’gen</w:t>
      </w:r>
      <w:proofErr w:type="spellEnd"/>
      <w:r>
        <w:t xml:space="preserve"> Feuers Wehen. </w:t>
      </w:r>
    </w:p>
    <w:p w14:paraId="66D83615" w14:textId="77777777" w:rsidR="004A02C8" w:rsidRDefault="004A02C8" w:rsidP="00697794">
      <w:pPr>
        <w:pStyle w:val="StandardWeb"/>
      </w:pPr>
      <w:r>
        <w:t>Zu den Schafen, den Gerechten,</w:t>
      </w:r>
      <w:r>
        <w:br/>
        <w:t>Fern de Böcken, jenen Schlechten,</w:t>
      </w:r>
      <w:r>
        <w:br/>
        <w:t xml:space="preserve">Stelle mich zu deiner Rechten! </w:t>
      </w:r>
    </w:p>
    <w:p w14:paraId="0F9FB97F" w14:textId="77777777" w:rsidR="004A02C8" w:rsidRDefault="004A02C8" w:rsidP="00697794">
      <w:pPr>
        <w:pStyle w:val="StandardWeb"/>
      </w:pPr>
      <w:r>
        <w:t>Wenn sie, die vermaledeiet,</w:t>
      </w:r>
      <w:r>
        <w:br/>
        <w:t xml:space="preserve">Sind der Flammenwut </w:t>
      </w:r>
      <w:proofErr w:type="spellStart"/>
      <w:r>
        <w:t>geweihet</w:t>
      </w:r>
      <w:proofErr w:type="spellEnd"/>
      <w:r>
        <w:t>,</w:t>
      </w:r>
      <w:r>
        <w:br/>
        <w:t xml:space="preserve">Heiße mich </w:t>
      </w:r>
      <w:proofErr w:type="spellStart"/>
      <w:r>
        <w:t>gebenedeiet</w:t>
      </w:r>
      <w:proofErr w:type="spellEnd"/>
      <w:r>
        <w:t xml:space="preserve">! </w:t>
      </w:r>
    </w:p>
    <w:p w14:paraId="7D9BE5E5" w14:textId="77777777" w:rsidR="004A02C8" w:rsidRDefault="004A02C8" w:rsidP="00697794">
      <w:pPr>
        <w:pStyle w:val="StandardWeb"/>
      </w:pPr>
      <w:r>
        <w:t xml:space="preserve">Flehend zu dir </w:t>
      </w:r>
      <w:proofErr w:type="spellStart"/>
      <w:r>
        <w:t>hingekehret</w:t>
      </w:r>
      <w:proofErr w:type="spellEnd"/>
      <w:r>
        <w:t>,</w:t>
      </w:r>
      <w:r>
        <w:br/>
        <w:t>Wie zu Staub das Herz verzehret,</w:t>
      </w:r>
      <w:r>
        <w:br/>
        <w:t xml:space="preserve">Sei mir sanft mein Tod bescheret! </w:t>
      </w:r>
    </w:p>
    <w:p w14:paraId="60CF7B33" w14:textId="77777777" w:rsidR="004A02C8" w:rsidRDefault="004A02C8" w:rsidP="00697794">
      <w:pPr>
        <w:pStyle w:val="StandardWeb"/>
      </w:pPr>
      <w:r>
        <w:t>Jenen Tag voll Tränenbeben,</w:t>
      </w:r>
      <w:r>
        <w:br/>
        <w:t>Da aus Asche sich erheben</w:t>
      </w:r>
      <w:r>
        <w:br/>
        <w:t>Zum Gericht wird der Sünder:</w:t>
      </w:r>
      <w:r>
        <w:br/>
        <w:t xml:space="preserve">Gott dann schone sein nicht minder! </w:t>
      </w:r>
    </w:p>
    <w:p w14:paraId="12B63ADB" w14:textId="77777777" w:rsidR="004A02C8" w:rsidRDefault="004A02C8" w:rsidP="00697794">
      <w:pPr>
        <w:pStyle w:val="StandardWeb"/>
      </w:pPr>
      <w:r>
        <w:t>Frommer Jesu, Herre du,</w:t>
      </w:r>
      <w:r>
        <w:br/>
        <w:t xml:space="preserve">Schenke ihnen </w:t>
      </w:r>
      <w:proofErr w:type="spellStart"/>
      <w:r>
        <w:t>ew’ge</w:t>
      </w:r>
      <w:proofErr w:type="spellEnd"/>
      <w:r>
        <w:t xml:space="preserve"> Ruh! </w:t>
      </w:r>
    </w:p>
    <w:p w14:paraId="743A1597" w14:textId="77777777" w:rsidR="006C00A7" w:rsidRDefault="006C00A7" w:rsidP="00697794">
      <w:pPr>
        <w:spacing w:after="0" w:line="240" w:lineRule="auto"/>
        <w:rPr>
          <w:rFonts w:eastAsia="Times New Roman"/>
          <w:b/>
          <w:bCs/>
          <w:color w:val="000000"/>
          <w:kern w:val="36"/>
          <w:sz w:val="36"/>
          <w:szCs w:val="48"/>
          <w:lang w:eastAsia="de-DE"/>
        </w:rPr>
      </w:pPr>
      <w:r>
        <w:br w:type="page"/>
      </w:r>
    </w:p>
    <w:p w14:paraId="3871EAD1" w14:textId="7C7C68DA" w:rsidR="004A02C8" w:rsidRDefault="004A02C8" w:rsidP="00697794">
      <w:pPr>
        <w:pStyle w:val="berschrift1"/>
      </w:pPr>
      <w:r w:rsidRPr="006C00A7">
        <w:t xml:space="preserve">Bunsen, Christian Carl Josias – Dies </w:t>
      </w:r>
      <w:r w:rsidR="00BF31A1">
        <w:t>Irae</w:t>
      </w:r>
    </w:p>
    <w:p w14:paraId="054A32CA" w14:textId="77777777" w:rsidR="004A02C8" w:rsidRDefault="004A02C8" w:rsidP="00697794">
      <w:pPr>
        <w:pStyle w:val="StandardWeb"/>
      </w:pPr>
      <w:r>
        <w:t>Tag des Zorns, o Tag voll Grauen,</w:t>
      </w:r>
      <w:r>
        <w:br/>
        <w:t>Da die Welt den Herrn soll schauen,</w:t>
      </w:r>
      <w:r>
        <w:br/>
        <w:t xml:space="preserve">Nach dem Wort, dem wir vertrauen! </w:t>
      </w:r>
    </w:p>
    <w:p w14:paraId="0A8B2137" w14:textId="77777777" w:rsidR="004A02C8" w:rsidRDefault="004A02C8" w:rsidP="00697794">
      <w:pPr>
        <w:pStyle w:val="StandardWeb"/>
      </w:pPr>
      <w:r>
        <w:t>Zittern in der Erde Gründen</w:t>
      </w:r>
      <w:r>
        <w:br/>
        <w:t xml:space="preserve">Wir des Richters </w:t>
      </w:r>
      <w:proofErr w:type="spellStart"/>
      <w:r>
        <w:t>Nah’n</w:t>
      </w:r>
      <w:proofErr w:type="spellEnd"/>
      <w:r>
        <w:t xml:space="preserve"> verkünden,</w:t>
      </w:r>
      <w:r>
        <w:br/>
        <w:t xml:space="preserve">Der die Herzen will ergründen. </w:t>
      </w:r>
    </w:p>
    <w:p w14:paraId="1685E671" w14:textId="77777777" w:rsidR="004A02C8" w:rsidRDefault="004A02C8" w:rsidP="00697794">
      <w:pPr>
        <w:pStyle w:val="StandardWeb"/>
      </w:pPr>
      <w:r>
        <w:t>Wunderbar Posaunenhallen</w:t>
      </w:r>
      <w:r>
        <w:br/>
        <w:t>Wird durch jedes grab erschallen,</w:t>
      </w:r>
      <w:r>
        <w:br/>
        <w:t xml:space="preserve">Auf zum Throne! rufend Allen. </w:t>
      </w:r>
    </w:p>
    <w:p w14:paraId="29E63E04" w14:textId="77777777" w:rsidR="004A02C8" w:rsidRDefault="004A02C8" w:rsidP="00697794">
      <w:pPr>
        <w:pStyle w:val="StandardWeb"/>
      </w:pPr>
      <w:proofErr w:type="spellStart"/>
      <w:r>
        <w:t>Erd</w:t>
      </w:r>
      <w:proofErr w:type="spellEnd"/>
      <w:r>
        <w:t xml:space="preserve">‘ und Tod wird </w:t>
      </w:r>
      <w:proofErr w:type="spellStart"/>
      <w:r>
        <w:t>seh’n</w:t>
      </w:r>
      <w:proofErr w:type="spellEnd"/>
      <w:r>
        <w:t xml:space="preserve"> mit Beben</w:t>
      </w:r>
      <w:r>
        <w:br/>
        <w:t>Das Geschöpf der Gruft entschweben,</w:t>
      </w:r>
      <w:r>
        <w:br/>
        <w:t xml:space="preserve">Antwort seinem Herrn zu geben. </w:t>
      </w:r>
    </w:p>
    <w:p w14:paraId="00E5E571" w14:textId="0718B99C" w:rsidR="004A02C8" w:rsidRDefault="004A02C8" w:rsidP="00697794">
      <w:pPr>
        <w:pStyle w:val="StandardWeb"/>
      </w:pPr>
      <w:r>
        <w:t>Und ein Buch wird sich entfalten,</w:t>
      </w:r>
      <w:r>
        <w:br/>
      </w:r>
      <w:proofErr w:type="spellStart"/>
      <w:r>
        <w:t>D’rin</w:t>
      </w:r>
      <w:proofErr w:type="spellEnd"/>
      <w:r>
        <w:t xml:space="preserve"> die Schuld der Welt enthalten,</w:t>
      </w:r>
      <w:r>
        <w:br/>
      </w:r>
      <w:r w:rsidR="00BB5A89">
        <w:t>Ü</w:t>
      </w:r>
      <w:r>
        <w:t xml:space="preserve">ber die Gericht zu halten. </w:t>
      </w:r>
    </w:p>
    <w:p w14:paraId="0E9FC631" w14:textId="77777777" w:rsidR="004A02C8" w:rsidRDefault="004A02C8" w:rsidP="00697794">
      <w:pPr>
        <w:pStyle w:val="StandardWeb"/>
      </w:pPr>
      <w:r>
        <w:t>Wenn er nun sitzt auf dem Throne,</w:t>
      </w:r>
      <w:r>
        <w:br/>
        <w:t>Kommt alsbald vor Gottes Sohne</w:t>
      </w:r>
      <w:r>
        <w:br/>
        <w:t xml:space="preserve">Alles zu verdientem Lohne. </w:t>
      </w:r>
    </w:p>
    <w:p w14:paraId="22830ABD" w14:textId="77777777" w:rsidR="004A02C8" w:rsidRDefault="004A02C8" w:rsidP="00697794">
      <w:pPr>
        <w:pStyle w:val="StandardWeb"/>
      </w:pPr>
      <w:r>
        <w:t>Was soll dann ich Armer sagen?</w:t>
      </w:r>
      <w:r>
        <w:br/>
        <w:t>Wer mich zu vertreten wagen,</w:t>
      </w:r>
      <w:r>
        <w:br/>
        <w:t xml:space="preserve">Wo selbst die Gerechten zagen? </w:t>
      </w:r>
    </w:p>
    <w:p w14:paraId="183FB7D6" w14:textId="77777777" w:rsidR="004A02C8" w:rsidRDefault="004A02C8" w:rsidP="00697794">
      <w:pPr>
        <w:pStyle w:val="StandardWeb"/>
      </w:pPr>
      <w:r>
        <w:t xml:space="preserve">Furchtbar hoch </w:t>
      </w:r>
      <w:proofErr w:type="spellStart"/>
      <w:r>
        <w:t>erhab’ner</w:t>
      </w:r>
      <w:proofErr w:type="spellEnd"/>
      <w:r>
        <w:t xml:space="preserve"> König,</w:t>
      </w:r>
      <w:r>
        <w:br/>
        <w:t>Quell der Liebe, Heiland gnädig,</w:t>
      </w:r>
      <w:r>
        <w:br/>
        <w:t xml:space="preserve">Mach‘ du mich der Sünden ledig. </w:t>
      </w:r>
    </w:p>
    <w:p w14:paraId="5F7C4D4B" w14:textId="77777777" w:rsidR="004A02C8" w:rsidRDefault="004A02C8" w:rsidP="00697794">
      <w:pPr>
        <w:pStyle w:val="StandardWeb"/>
      </w:pPr>
      <w:r>
        <w:t>Jesu, deiner Lieb‘ gedenke,</w:t>
      </w:r>
      <w:r>
        <w:br/>
        <w:t>Dass du für mich kamst, bedenke,</w:t>
      </w:r>
      <w:r>
        <w:br/>
        <w:t xml:space="preserve">Darum einst mir Gnade schenke. </w:t>
      </w:r>
    </w:p>
    <w:p w14:paraId="3EAE0F73" w14:textId="77777777" w:rsidR="004A02C8" w:rsidRDefault="004A02C8" w:rsidP="00697794">
      <w:pPr>
        <w:pStyle w:val="StandardWeb"/>
      </w:pPr>
      <w:r>
        <w:t xml:space="preserve">Bist voll Schmerz mich suchen </w:t>
      </w:r>
      <w:proofErr w:type="spellStart"/>
      <w:r>
        <w:t>gangen</w:t>
      </w:r>
      <w:proofErr w:type="spellEnd"/>
      <w:r>
        <w:t>,</w:t>
      </w:r>
      <w:r>
        <w:br/>
        <w:t>Hast für mich am Kreuz gehangen,</w:t>
      </w:r>
      <w:r>
        <w:br/>
        <w:t xml:space="preserve">Nicht umsonst sei Tod und Bangen! </w:t>
      </w:r>
    </w:p>
    <w:p w14:paraId="36937ECD" w14:textId="77777777" w:rsidR="004A02C8" w:rsidRDefault="004A02C8" w:rsidP="00697794">
      <w:pPr>
        <w:pStyle w:val="StandardWeb"/>
      </w:pPr>
      <w:r>
        <w:t>Richter der gerechten Rache!</w:t>
      </w:r>
      <w:r>
        <w:br/>
        <w:t xml:space="preserve">Deiner Huld mich </w:t>
      </w:r>
      <w:proofErr w:type="spellStart"/>
      <w:r>
        <w:t>theilhaft</w:t>
      </w:r>
      <w:proofErr w:type="spellEnd"/>
      <w:r>
        <w:t xml:space="preserve"> mache,</w:t>
      </w:r>
      <w:r>
        <w:br/>
        <w:t xml:space="preserve">Eh‘ der Tag des Zorns erwache! </w:t>
      </w:r>
    </w:p>
    <w:p w14:paraId="53745803" w14:textId="77777777" w:rsidR="004A02C8" w:rsidRDefault="004A02C8" w:rsidP="00697794">
      <w:pPr>
        <w:pStyle w:val="StandardWeb"/>
      </w:pPr>
      <w:r>
        <w:t xml:space="preserve">Gleich </w:t>
      </w:r>
      <w:proofErr w:type="spellStart"/>
      <w:r>
        <w:t>Verworf’nen</w:t>
      </w:r>
      <w:proofErr w:type="spellEnd"/>
      <w:r>
        <w:t xml:space="preserve"> fühl ich Bangen,</w:t>
      </w:r>
      <w:r>
        <w:br/>
        <w:t>Schuld macht glühen meine Wangen,</w:t>
      </w:r>
      <w:r>
        <w:br/>
        <w:t xml:space="preserve">Mein Gebet lass Gnad‘ erlangen! </w:t>
      </w:r>
    </w:p>
    <w:p w14:paraId="31614741" w14:textId="77777777" w:rsidR="004A02C8" w:rsidRDefault="004A02C8" w:rsidP="00697794">
      <w:pPr>
        <w:pStyle w:val="StandardWeb"/>
      </w:pPr>
      <w:r>
        <w:t>Du, der lossprach einst Marien,</w:t>
      </w:r>
      <w:r>
        <w:br/>
        <w:t>Und dem Schächer hast verziehen,</w:t>
      </w:r>
      <w:r>
        <w:br/>
        <w:t xml:space="preserve">Hast auch Hoffnung mir verliehen. </w:t>
      </w:r>
    </w:p>
    <w:p w14:paraId="7BF74C1F" w14:textId="77777777" w:rsidR="004A02C8" w:rsidRDefault="004A02C8" w:rsidP="00697794">
      <w:pPr>
        <w:pStyle w:val="StandardWeb"/>
      </w:pPr>
      <w:r>
        <w:t>Gar unwürdig ist mein Flehen,</w:t>
      </w:r>
      <w:r>
        <w:br/>
        <w:t>Lass du, Heiland, Gnad‘ mich sehen,</w:t>
      </w:r>
      <w:r>
        <w:br/>
        <w:t xml:space="preserve">Nicht </w:t>
      </w:r>
      <w:proofErr w:type="spellStart"/>
      <w:r>
        <w:t>in’s</w:t>
      </w:r>
      <w:proofErr w:type="spellEnd"/>
      <w:r>
        <w:t xml:space="preserve"> </w:t>
      </w:r>
      <w:proofErr w:type="spellStart"/>
      <w:r>
        <w:t>ew’ge</w:t>
      </w:r>
      <w:proofErr w:type="spellEnd"/>
      <w:r>
        <w:t xml:space="preserve"> Feuer gehen! </w:t>
      </w:r>
    </w:p>
    <w:p w14:paraId="5930345A" w14:textId="77777777" w:rsidR="004A02C8" w:rsidRDefault="004A02C8" w:rsidP="00697794">
      <w:pPr>
        <w:pStyle w:val="StandardWeb"/>
      </w:pPr>
      <w:r>
        <w:t xml:space="preserve">Von den Böcken </w:t>
      </w:r>
      <w:proofErr w:type="spellStart"/>
      <w:r>
        <w:t>woll’st</w:t>
      </w:r>
      <w:proofErr w:type="spellEnd"/>
      <w:r>
        <w:t xml:space="preserve"> mich scheiden,</w:t>
      </w:r>
      <w:r>
        <w:br/>
        <w:t>Zu den Schafen mich geleiten,</w:t>
      </w:r>
      <w:r>
        <w:br/>
      </w:r>
      <w:proofErr w:type="spellStart"/>
      <w:r>
        <w:t>Stell’n</w:t>
      </w:r>
      <w:proofErr w:type="spellEnd"/>
      <w:r>
        <w:t xml:space="preserve"> zu deiner rechten Seiten! </w:t>
      </w:r>
    </w:p>
    <w:p w14:paraId="29553A89" w14:textId="77777777" w:rsidR="004A02C8" w:rsidRDefault="004A02C8" w:rsidP="00697794">
      <w:pPr>
        <w:pStyle w:val="StandardWeb"/>
      </w:pPr>
      <w:r>
        <w:t xml:space="preserve">Ruf‘ wenn in die </w:t>
      </w:r>
      <w:proofErr w:type="spellStart"/>
      <w:r>
        <w:t>ew’gen</w:t>
      </w:r>
      <w:proofErr w:type="spellEnd"/>
      <w:r>
        <w:t xml:space="preserve"> Flammen</w:t>
      </w:r>
      <w:r>
        <w:br/>
        <w:t>Sinken, die du willst verdammen,</w:t>
      </w:r>
      <w:r>
        <w:br/>
        <w:t xml:space="preserve">Mit den Deinen mich zusammen! </w:t>
      </w:r>
    </w:p>
    <w:p w14:paraId="45B36B71" w14:textId="77777777" w:rsidR="004A02C8" w:rsidRDefault="004A02C8" w:rsidP="00697794">
      <w:pPr>
        <w:pStyle w:val="StandardWeb"/>
      </w:pPr>
      <w:r>
        <w:t>Sieh“ nach dir streck‘ ich die Hände,</w:t>
      </w:r>
      <w:r>
        <w:br/>
        <w:t>Zum Zerknirschten, Herr, dich wende,</w:t>
      </w:r>
      <w:r>
        <w:br/>
        <w:t xml:space="preserve">O </w:t>
      </w:r>
      <w:proofErr w:type="spellStart"/>
      <w:r>
        <w:t>gieb</w:t>
      </w:r>
      <w:proofErr w:type="spellEnd"/>
      <w:r>
        <w:t xml:space="preserve"> mir ein </w:t>
      </w:r>
      <w:proofErr w:type="spellStart"/>
      <w:r>
        <w:t>sel’ges</w:t>
      </w:r>
      <w:proofErr w:type="spellEnd"/>
      <w:r>
        <w:t xml:space="preserve"> Ende! </w:t>
      </w:r>
    </w:p>
    <w:p w14:paraId="0F2DA772" w14:textId="77777777" w:rsidR="004A02C8" w:rsidRDefault="004A02C8" w:rsidP="00697794">
      <w:pPr>
        <w:pStyle w:val="StandardWeb"/>
      </w:pPr>
      <w:r>
        <w:t xml:space="preserve">Tag voll </w:t>
      </w:r>
      <w:proofErr w:type="spellStart"/>
      <w:r>
        <w:t>Thränen</w:t>
      </w:r>
      <w:proofErr w:type="spellEnd"/>
      <w:r>
        <w:t>, wo mit Grauen</w:t>
      </w:r>
      <w:r>
        <w:br/>
        <w:t xml:space="preserve">Gott die </w:t>
      </w:r>
      <w:proofErr w:type="spellStart"/>
      <w:r>
        <w:t>Creatur</w:t>
      </w:r>
      <w:proofErr w:type="spellEnd"/>
      <w:r>
        <w:t xml:space="preserve"> will schauen,</w:t>
      </w:r>
      <w:r>
        <w:br/>
        <w:t>Auferstehend aus dem Grabe!</w:t>
      </w:r>
      <w:r>
        <w:br/>
        <w:t xml:space="preserve">Nimm die Schuld, Herr, Allen </w:t>
      </w:r>
      <w:proofErr w:type="spellStart"/>
      <w:r>
        <w:t>abe</w:t>
      </w:r>
      <w:proofErr w:type="spellEnd"/>
      <w:r>
        <w:t xml:space="preserve">! </w:t>
      </w:r>
    </w:p>
    <w:p w14:paraId="657D6846" w14:textId="77777777" w:rsidR="004A02C8" w:rsidRDefault="004A02C8" w:rsidP="00697794">
      <w:pPr>
        <w:pStyle w:val="StandardWeb"/>
      </w:pPr>
      <w:r>
        <w:t>Frommer Jesu, Heiland du,</w:t>
      </w:r>
      <w:r>
        <w:br/>
        <w:t xml:space="preserve">Schenke </w:t>
      </w:r>
      <w:proofErr w:type="spellStart"/>
      <w:r>
        <w:t>All’n</w:t>
      </w:r>
      <w:proofErr w:type="spellEnd"/>
      <w:r>
        <w:t xml:space="preserve"> die </w:t>
      </w:r>
      <w:proofErr w:type="spellStart"/>
      <w:r>
        <w:t>ew’ge</w:t>
      </w:r>
      <w:proofErr w:type="spellEnd"/>
      <w:r>
        <w:t xml:space="preserve"> Ruh! </w:t>
      </w:r>
    </w:p>
    <w:p w14:paraId="216C3D8B" w14:textId="77777777" w:rsidR="006C00A7" w:rsidRDefault="006C00A7" w:rsidP="00697794">
      <w:pPr>
        <w:spacing w:after="0" w:line="240" w:lineRule="auto"/>
        <w:rPr>
          <w:rFonts w:eastAsia="Times New Roman"/>
          <w:b/>
          <w:bCs/>
          <w:color w:val="000000"/>
          <w:kern w:val="36"/>
          <w:sz w:val="36"/>
          <w:szCs w:val="48"/>
          <w:lang w:eastAsia="de-DE"/>
        </w:rPr>
      </w:pPr>
      <w:r>
        <w:br w:type="page"/>
      </w:r>
    </w:p>
    <w:p w14:paraId="2302EDAD" w14:textId="7076C2A1" w:rsidR="004A02C8" w:rsidRDefault="004A02C8" w:rsidP="00697794">
      <w:pPr>
        <w:pStyle w:val="berschrift1"/>
        <w:rPr>
          <w:sz w:val="48"/>
        </w:rPr>
      </w:pPr>
      <w:r w:rsidRPr="006C00A7">
        <w:t xml:space="preserve">Christian Graf von Bernstorff – Dies </w:t>
      </w:r>
      <w:r w:rsidR="00BF31A1">
        <w:t>Irae</w:t>
      </w:r>
    </w:p>
    <w:p w14:paraId="4264D067" w14:textId="77777777" w:rsidR="004A02C8" w:rsidRDefault="004A02C8" w:rsidP="00697794">
      <w:pPr>
        <w:pStyle w:val="StandardWeb"/>
      </w:pPr>
      <w:r>
        <w:t>1. Tag des Zornes, Schreck der Sünden!</w:t>
      </w:r>
      <w:r>
        <w:br/>
        <w:t>Wirst die Welt in Brand entzünden,</w:t>
      </w:r>
      <w:r>
        <w:br/>
        <w:t>Wie es Seher längst verkünden.</w:t>
      </w:r>
    </w:p>
    <w:p w14:paraId="309BCEFE" w14:textId="77777777" w:rsidR="004A02C8" w:rsidRDefault="004A02C8" w:rsidP="00697794">
      <w:pPr>
        <w:pStyle w:val="StandardWeb"/>
      </w:pPr>
      <w:r>
        <w:t>2. O entsetzlich furchtbar Grauen,</w:t>
      </w:r>
      <w:r>
        <w:br/>
        <w:t>Wenn, den Richter anzuschauen,</w:t>
      </w:r>
      <w:r>
        <w:br/>
        <w:t>Sich die Sünder nicht getrauen!</w:t>
      </w:r>
    </w:p>
    <w:p w14:paraId="6460BC5D" w14:textId="77777777" w:rsidR="004A02C8" w:rsidRDefault="004A02C8" w:rsidP="00697794">
      <w:pPr>
        <w:pStyle w:val="StandardWeb"/>
      </w:pPr>
      <w:r>
        <w:t>3. Beim Posaunen-Wunderschalle</w:t>
      </w:r>
      <w:r>
        <w:br/>
        <w:t>Sammeln sich die Toten Alle</w:t>
      </w:r>
      <w:r>
        <w:br/>
        <w:t>In des Richterthrones Halle.</w:t>
      </w:r>
    </w:p>
    <w:p w14:paraId="6E2730AC" w14:textId="77777777" w:rsidR="004A02C8" w:rsidRDefault="004A02C8" w:rsidP="00697794">
      <w:pPr>
        <w:pStyle w:val="StandardWeb"/>
      </w:pPr>
      <w:r>
        <w:t>4. Tod, Natur dann staunend sehen</w:t>
      </w:r>
      <w:r>
        <w:br/>
        <w:t>Ihre Opfer auferstehen,</w:t>
      </w:r>
      <w:r>
        <w:br/>
        <w:t>Um zur Rechenschaft zu gehen.</w:t>
      </w:r>
    </w:p>
    <w:p w14:paraId="70831E1C" w14:textId="0B9CCD41" w:rsidR="004A02C8" w:rsidRDefault="004A02C8" w:rsidP="00697794">
      <w:pPr>
        <w:pStyle w:val="StandardWeb"/>
      </w:pPr>
      <w:r>
        <w:t>5. In das Buch, dort aufgeschlagen,</w:t>
      </w:r>
      <w:r>
        <w:br/>
        <w:t>Wird in unsern P</w:t>
      </w:r>
      <w:r w:rsidR="006C00A7">
        <w:t>r</w:t>
      </w:r>
      <w:r>
        <w:t>üfungstagen</w:t>
      </w:r>
      <w:r>
        <w:br/>
        <w:t>Jede Schuld gleich eingetragen.</w:t>
      </w:r>
    </w:p>
    <w:p w14:paraId="7126FA1A" w14:textId="6BAE6741" w:rsidR="004A02C8" w:rsidRDefault="004A02C8" w:rsidP="00697794">
      <w:pPr>
        <w:pStyle w:val="StandardWeb"/>
      </w:pPr>
      <w:r>
        <w:t>6. Nicht von dem, was wir verbrochen,</w:t>
      </w:r>
      <w:r>
        <w:br/>
        <w:t xml:space="preserve">Bleibt verhüllt und </w:t>
      </w:r>
      <w:proofErr w:type="spellStart"/>
      <w:r>
        <w:t>ungerochen</w:t>
      </w:r>
      <w:proofErr w:type="spellEnd"/>
      <w:r w:rsidR="006C00A7">
        <w:rPr>
          <w:rStyle w:val="Funotenzeichen"/>
        </w:rPr>
        <w:footnoteReference w:id="1"/>
      </w:r>
      <w:r>
        <w:t>,</w:t>
      </w:r>
      <w:r>
        <w:br/>
        <w:t>Wenn das Urteil wird gesprochen.</w:t>
      </w:r>
    </w:p>
    <w:p w14:paraId="7F55A0DE" w14:textId="77777777" w:rsidR="004A02C8" w:rsidRDefault="004A02C8" w:rsidP="00697794">
      <w:pPr>
        <w:pStyle w:val="StandardWeb"/>
      </w:pPr>
      <w:r>
        <w:t>7. Ach, wie wird’s mir dann ergehen?</w:t>
      </w:r>
      <w:r>
        <w:br/>
        <w:t xml:space="preserve">Wessen Schutz </w:t>
      </w:r>
      <w:proofErr w:type="spellStart"/>
      <w:r>
        <w:t>werd</w:t>
      </w:r>
      <w:proofErr w:type="spellEnd"/>
      <w:r>
        <w:t>‘ ich erflehen,</w:t>
      </w:r>
      <w:r>
        <w:br/>
        <w:t>Wo Gerechte kaum bestehen?</w:t>
      </w:r>
    </w:p>
    <w:p w14:paraId="1309545F" w14:textId="77777777" w:rsidR="004A02C8" w:rsidRDefault="004A02C8" w:rsidP="00697794">
      <w:pPr>
        <w:pStyle w:val="StandardWeb"/>
      </w:pPr>
      <w:r>
        <w:t>8. Reich an Macht und an Erbarmen</w:t>
      </w:r>
      <w:r>
        <w:br/>
        <w:t>Lass, Gewaltiger, mich Armen</w:t>
      </w:r>
      <w:r>
        <w:br/>
        <w:t xml:space="preserve">Noch an deiner Huld </w:t>
      </w:r>
      <w:proofErr w:type="spellStart"/>
      <w:r>
        <w:t>erwarmen</w:t>
      </w:r>
      <w:proofErr w:type="spellEnd"/>
      <w:r>
        <w:t>!</w:t>
      </w:r>
    </w:p>
    <w:p w14:paraId="67F66D64" w14:textId="77777777" w:rsidR="004A02C8" w:rsidRDefault="004A02C8" w:rsidP="00697794">
      <w:pPr>
        <w:pStyle w:val="StandardWeb"/>
      </w:pPr>
      <w:r>
        <w:t>9. Wolltest du nicht für mich sterben,</w:t>
      </w:r>
      <w:r>
        <w:br/>
        <w:t>Dir mich, Jesus, nicht erwerben?</w:t>
      </w:r>
      <w:r>
        <w:br/>
        <w:t>Soll dich jener Tag enterben?</w:t>
      </w:r>
    </w:p>
    <w:p w14:paraId="73CF8DF6" w14:textId="77777777" w:rsidR="004A02C8" w:rsidRDefault="004A02C8" w:rsidP="00697794">
      <w:pPr>
        <w:pStyle w:val="StandardWeb"/>
      </w:pPr>
      <w:r>
        <w:t>10. Blieben fruchtlos deine Bitten?</w:t>
      </w:r>
      <w:r>
        <w:br/>
        <w:t>Hast vergebens Du gelitten,</w:t>
      </w:r>
      <w:r>
        <w:br/>
        <w:t>Als du unser Heil erstritten?</w:t>
      </w:r>
    </w:p>
    <w:p w14:paraId="7C860123" w14:textId="77777777" w:rsidR="004A02C8" w:rsidRDefault="004A02C8" w:rsidP="00697794">
      <w:pPr>
        <w:pStyle w:val="StandardWeb"/>
      </w:pPr>
      <w:r>
        <w:t>11. Streng ist deine Richterwaage;</w:t>
      </w:r>
      <w:r>
        <w:br/>
        <w:t>Streiche meine Schuldenklage,</w:t>
      </w:r>
      <w:r>
        <w:br/>
        <w:t>Ach, vor jenem Rechnungstage!</w:t>
      </w:r>
    </w:p>
    <w:p w14:paraId="3BE695C6" w14:textId="77777777" w:rsidR="004A02C8" w:rsidRDefault="004A02C8" w:rsidP="00697794">
      <w:pPr>
        <w:pStyle w:val="StandardWeb"/>
      </w:pPr>
      <w:r>
        <w:t>12. Schuldbewusst, in Schmach befangen,</w:t>
      </w:r>
      <w:r>
        <w:br/>
        <w:t>Glühet Scham mir in den Wangen,</w:t>
      </w:r>
      <w:r>
        <w:br/>
        <w:t>Schone, Gott, des Reuebangen!</w:t>
      </w:r>
    </w:p>
    <w:p w14:paraId="180CA2BA" w14:textId="77777777" w:rsidR="004A02C8" w:rsidRDefault="004A02C8" w:rsidP="00697794">
      <w:pPr>
        <w:pStyle w:val="StandardWeb"/>
      </w:pPr>
      <w:r>
        <w:t>13. Wo Marie, der Schuld entbunden,</w:t>
      </w:r>
      <w:r>
        <w:br/>
        <w:t>Selbst der Schächer Heil gefunden,</w:t>
      </w:r>
      <w:r>
        <w:br/>
        <w:t>Darf mein banges Herz gesunden.</w:t>
      </w:r>
    </w:p>
    <w:p w14:paraId="37CB6C39" w14:textId="77777777" w:rsidR="004A02C8" w:rsidRDefault="004A02C8" w:rsidP="00697794">
      <w:pPr>
        <w:pStyle w:val="StandardWeb"/>
      </w:pPr>
      <w:r>
        <w:t>14. Ist auch wertlos unser Flehen,</w:t>
      </w:r>
      <w:r>
        <w:br/>
        <w:t>Lass, doch, Herr, es nicht geschehen,</w:t>
      </w:r>
      <w:r>
        <w:br/>
        <w:t>Das wir ewig untergehen!</w:t>
      </w:r>
    </w:p>
    <w:p w14:paraId="12039875" w14:textId="77777777" w:rsidR="004A02C8" w:rsidRDefault="004A02C8" w:rsidP="00697794">
      <w:pPr>
        <w:pStyle w:val="StandardWeb"/>
      </w:pPr>
      <w:r>
        <w:t>15. O dass Gott eins rechts mich leidet,</w:t>
      </w:r>
      <w:r>
        <w:br/>
        <w:t>Wenn aus seiner Herde scheidet,</w:t>
      </w:r>
      <w:r>
        <w:br/>
        <w:t>Was der gute Hirte meidet.</w:t>
      </w:r>
    </w:p>
    <w:p w14:paraId="2EFC7A80" w14:textId="77777777" w:rsidR="004A02C8" w:rsidRDefault="004A02C8" w:rsidP="00697794">
      <w:pPr>
        <w:pStyle w:val="StandardWeb"/>
      </w:pPr>
      <w:r>
        <w:t>16. O dass frei von seinem Fluche</w:t>
      </w:r>
      <w:r>
        <w:br/>
        <w:t>Ich in seinem Lebensbuche</w:t>
      </w:r>
      <w:r>
        <w:br/>
        <w:t>Einst auch meinen Namen suche!</w:t>
      </w:r>
    </w:p>
    <w:p w14:paraId="26F44A9B" w14:textId="535C0442" w:rsidR="004A02C8" w:rsidRDefault="004A02C8" w:rsidP="00697794">
      <w:pPr>
        <w:pStyle w:val="StandardWeb"/>
      </w:pPr>
      <w:r>
        <w:t>Wenn zerknirscht ich fleh‘ im Staube,</w:t>
      </w:r>
      <w:r>
        <w:br/>
        <w:t>Dass mir Nichts die Hoffnung raube!</w:t>
      </w:r>
      <w:r>
        <w:br/>
        <w:t>So besiegt den Tod mein Glaube.</w:t>
      </w:r>
    </w:p>
    <w:p w14:paraId="5E93D97E" w14:textId="77777777" w:rsidR="006C00A7" w:rsidRDefault="006C00A7" w:rsidP="00697794">
      <w:pPr>
        <w:spacing w:after="0" w:line="240" w:lineRule="auto"/>
        <w:rPr>
          <w:rFonts w:eastAsia="Times New Roman"/>
          <w:b/>
          <w:bCs/>
          <w:color w:val="000000"/>
          <w:kern w:val="36"/>
          <w:sz w:val="36"/>
          <w:szCs w:val="48"/>
          <w:lang w:eastAsia="de-DE"/>
        </w:rPr>
      </w:pPr>
      <w:r>
        <w:br w:type="page"/>
      </w:r>
    </w:p>
    <w:p w14:paraId="08B28654" w14:textId="542CD88A" w:rsidR="004A02C8" w:rsidRDefault="004A02C8" w:rsidP="00697794">
      <w:pPr>
        <w:pStyle w:val="berschrift1"/>
      </w:pPr>
      <w:r w:rsidRPr="006C00A7">
        <w:t>Cl</w:t>
      </w:r>
      <w:r w:rsidR="00BF31A1">
        <w:t>ae</w:t>
      </w:r>
      <w:r w:rsidRPr="006C00A7">
        <w:t xml:space="preserve">s, Johann – Dies </w:t>
      </w:r>
      <w:r w:rsidR="00BF31A1">
        <w:t>Irae</w:t>
      </w:r>
    </w:p>
    <w:p w14:paraId="43D80973" w14:textId="77777777" w:rsidR="004A02C8" w:rsidRDefault="004A02C8" w:rsidP="00697794">
      <w:pPr>
        <w:pStyle w:val="StandardWeb"/>
      </w:pPr>
      <w:r>
        <w:t>Tag der Rache, Tag der Sünden,</w:t>
      </w:r>
      <w:r>
        <w:br/>
        <w:t>Macht das Weltall sich entzünden,</w:t>
      </w:r>
      <w:r>
        <w:br/>
        <w:t>Wie Sibyll‘ und David künden.</w:t>
      </w:r>
    </w:p>
    <w:p w14:paraId="51EF5ED0" w14:textId="77777777" w:rsidR="004A02C8" w:rsidRDefault="004A02C8" w:rsidP="00697794">
      <w:pPr>
        <w:pStyle w:val="StandardWeb"/>
      </w:pPr>
      <w:r>
        <w:t>Welch‘ Entsetzen wird dann walten,</w:t>
      </w:r>
      <w:r>
        <w:br/>
        <w:t>Wenn der Richter kommt zu schalten,</w:t>
      </w:r>
      <w:r>
        <w:br/>
        <w:t>Streng mit uns Gericht zu halten.</w:t>
      </w:r>
    </w:p>
    <w:p w14:paraId="671529D3" w14:textId="77777777" w:rsidR="004A02C8" w:rsidRDefault="004A02C8" w:rsidP="00697794">
      <w:pPr>
        <w:pStyle w:val="StandardWeb"/>
      </w:pPr>
      <w:r>
        <w:t>Die Posaun‘ im Wundertone</w:t>
      </w:r>
      <w:r>
        <w:br/>
        <w:t>Sprengt die Gräber jeder Zone,</w:t>
      </w:r>
      <w:r>
        <w:br/>
        <w:t>Fordert Alle auf zum Throne.</w:t>
      </w:r>
    </w:p>
    <w:p w14:paraId="31F282CF" w14:textId="77777777" w:rsidR="004A02C8" w:rsidRDefault="004A02C8" w:rsidP="00697794">
      <w:pPr>
        <w:pStyle w:val="StandardWeb"/>
      </w:pPr>
      <w:r>
        <w:t>Tod und Schöpfung werden beben,</w:t>
      </w:r>
      <w:r>
        <w:br/>
        <w:t>Wann die Leichen sich erheben,</w:t>
      </w:r>
      <w:r>
        <w:br/>
        <w:t>Antwort im Gericht zu geben.</w:t>
      </w:r>
    </w:p>
    <w:p w14:paraId="3F90FC0B" w14:textId="77777777" w:rsidR="004A02C8" w:rsidRDefault="004A02C8" w:rsidP="00697794">
      <w:pPr>
        <w:pStyle w:val="StandardWeb"/>
      </w:pPr>
      <w:r>
        <w:t>Und ein Buch wird aufgeschlagen,</w:t>
      </w:r>
      <w:r>
        <w:br/>
        <w:t>Da ist Alles eingetragen,</w:t>
      </w:r>
      <w:r>
        <w:br/>
        <w:t xml:space="preserve">Welt, </w:t>
      </w:r>
      <w:proofErr w:type="spellStart"/>
      <w:r>
        <w:t>darauß</w:t>
      </w:r>
      <w:proofErr w:type="spellEnd"/>
      <w:r>
        <w:t xml:space="preserve"> dich zu verklagen.</w:t>
      </w:r>
    </w:p>
    <w:p w14:paraId="3821F85B" w14:textId="77777777" w:rsidR="004A02C8" w:rsidRDefault="004A02C8" w:rsidP="00697794">
      <w:pPr>
        <w:pStyle w:val="StandardWeb"/>
      </w:pPr>
      <w:r>
        <w:t>Sitzt der Richter dann und richtet,</w:t>
      </w:r>
      <w:r>
        <w:br/>
        <w:t>Wird, was dunkel ist, gelichtet,</w:t>
      </w:r>
      <w:r>
        <w:br/>
        <w:t xml:space="preserve">Keine Schuld bleibt </w:t>
      </w:r>
      <w:proofErr w:type="spellStart"/>
      <w:r>
        <w:t>ungeschlichtet</w:t>
      </w:r>
      <w:proofErr w:type="spellEnd"/>
      <w:r>
        <w:t>.</w:t>
      </w:r>
    </w:p>
    <w:p w14:paraId="0A41840B" w14:textId="77777777" w:rsidR="004A02C8" w:rsidRDefault="004A02C8" w:rsidP="00697794">
      <w:pPr>
        <w:pStyle w:val="StandardWeb"/>
      </w:pPr>
      <w:r>
        <w:t xml:space="preserve">Ach! was </w:t>
      </w:r>
      <w:proofErr w:type="spellStart"/>
      <w:r>
        <w:t>werd</w:t>
      </w:r>
      <w:proofErr w:type="spellEnd"/>
      <w:r>
        <w:t>‘ ich armer sagen,</w:t>
      </w:r>
      <w:r>
        <w:br/>
        <w:t>Welchen Schutz und Rath erfragen,</w:t>
      </w:r>
      <w:r>
        <w:br/>
        <w:t>Da Gerechte selbst verzagen?</w:t>
      </w:r>
    </w:p>
    <w:p w14:paraId="0E734A54" w14:textId="77777777" w:rsidR="004A02C8" w:rsidRDefault="004A02C8" w:rsidP="00697794">
      <w:pPr>
        <w:pStyle w:val="StandardWeb"/>
      </w:pPr>
      <w:r>
        <w:t>König, furchtbar hoch erhaben,</w:t>
      </w:r>
      <w:r>
        <w:br/>
        <w:t>Frei sind deiner Gnade Gaben,</w:t>
      </w:r>
      <w:r>
        <w:br/>
        <w:t xml:space="preserve">Wolle </w:t>
      </w:r>
      <w:proofErr w:type="spellStart"/>
      <w:r>
        <w:t>Gnadenbronn</w:t>
      </w:r>
      <w:proofErr w:type="spellEnd"/>
      <w:r>
        <w:t xml:space="preserve"> mich laben!</w:t>
      </w:r>
    </w:p>
    <w:p w14:paraId="77F7320F" w14:textId="77777777" w:rsidR="004A02C8" w:rsidRDefault="004A02C8" w:rsidP="00697794">
      <w:pPr>
        <w:pStyle w:val="StandardWeb"/>
      </w:pPr>
      <w:r>
        <w:t>Frommer Jesu, denk‘ in Gnaden,</w:t>
      </w:r>
      <w:r>
        <w:br/>
        <w:t>Ziel einst war ich deinen Pfaden,</w:t>
      </w:r>
      <w:r>
        <w:br/>
        <w:t xml:space="preserve">Wende jenes </w:t>
      </w:r>
      <w:proofErr w:type="spellStart"/>
      <w:r>
        <w:t>Tag’s</w:t>
      </w:r>
      <w:proofErr w:type="spellEnd"/>
      <w:r>
        <w:t xml:space="preserve"> den Schaden!</w:t>
      </w:r>
    </w:p>
    <w:p w14:paraId="61485678" w14:textId="77777777" w:rsidR="004A02C8" w:rsidRDefault="004A02C8" w:rsidP="00697794">
      <w:pPr>
        <w:pStyle w:val="StandardWeb"/>
      </w:pPr>
      <w:r>
        <w:t>Sankst du doch für mich zur Erden</w:t>
      </w:r>
      <w:r>
        <w:br/>
        <w:t>Trugst für mich am Kreuz Beschwerden,</w:t>
      </w:r>
      <w:r>
        <w:br/>
      </w:r>
      <w:proofErr w:type="spellStart"/>
      <w:r>
        <w:t>Laß</w:t>
      </w:r>
      <w:proofErr w:type="spellEnd"/>
      <w:r>
        <w:t xml:space="preserve"> dies Leid nicht unnütz werden!</w:t>
      </w:r>
    </w:p>
    <w:p w14:paraId="2F2A1E86" w14:textId="77777777" w:rsidR="004A02C8" w:rsidRDefault="004A02C8" w:rsidP="00697794">
      <w:pPr>
        <w:pStyle w:val="StandardWeb"/>
      </w:pPr>
      <w:r>
        <w:t>Richter mit gerechter Wage,</w:t>
      </w:r>
      <w:r>
        <w:br/>
        <w:t xml:space="preserve">Schenke mir </w:t>
      </w:r>
      <w:proofErr w:type="spellStart"/>
      <w:r>
        <w:t>Erlaß</w:t>
      </w:r>
      <w:proofErr w:type="spellEnd"/>
      <w:r>
        <w:t xml:space="preserve"> der Klage</w:t>
      </w:r>
      <w:r>
        <w:br/>
        <w:t>Vor der Rechnung ernstem Tage!</w:t>
      </w:r>
    </w:p>
    <w:p w14:paraId="7DE1C7DA" w14:textId="77777777" w:rsidR="004A02C8" w:rsidRDefault="004A02C8" w:rsidP="00697794">
      <w:pPr>
        <w:pStyle w:val="StandardWeb"/>
      </w:pPr>
      <w:r>
        <w:t>Als ein Sünder seufz‘ ich lange,</w:t>
      </w:r>
      <w:r>
        <w:br/>
      </w:r>
      <w:proofErr w:type="spellStart"/>
      <w:r>
        <w:t>Röthlich</w:t>
      </w:r>
      <w:proofErr w:type="spellEnd"/>
      <w:r>
        <w:t xml:space="preserve"> färbt mir Schuld die Wange,</w:t>
      </w:r>
      <w:r>
        <w:br/>
        <w:t>Schone, Herr Gott, steh‘ ich bange!</w:t>
      </w:r>
    </w:p>
    <w:p w14:paraId="59BCF9D8" w14:textId="77777777" w:rsidR="004A02C8" w:rsidRDefault="004A02C8" w:rsidP="00697794">
      <w:pPr>
        <w:pStyle w:val="StandardWeb"/>
      </w:pPr>
      <w:r>
        <w:t>Du, der einst vergab Marien,</w:t>
      </w:r>
      <w:r>
        <w:br/>
        <w:t>Der dem Schächer hat verziehen,</w:t>
      </w:r>
      <w:r>
        <w:br/>
        <w:t>Hast auch Hoffnung mir verliehen.</w:t>
      </w:r>
    </w:p>
    <w:p w14:paraId="41C9B2DA" w14:textId="77777777" w:rsidR="004A02C8" w:rsidRDefault="004A02C8" w:rsidP="00697794">
      <w:pPr>
        <w:pStyle w:val="StandardWeb"/>
      </w:pPr>
      <w:r>
        <w:t>Zwar unwürdig ist mein Flehen,</w:t>
      </w:r>
      <w:r>
        <w:br/>
        <w:t xml:space="preserve">Doch </w:t>
      </w:r>
      <w:proofErr w:type="spellStart"/>
      <w:r>
        <w:t>laß</w:t>
      </w:r>
      <w:proofErr w:type="spellEnd"/>
      <w:r>
        <w:t xml:space="preserve"> Gnade mild ergehen,</w:t>
      </w:r>
      <w:r>
        <w:br/>
        <w:t xml:space="preserve">Vor des </w:t>
      </w:r>
      <w:proofErr w:type="spellStart"/>
      <w:r>
        <w:t>ew’gen</w:t>
      </w:r>
      <w:proofErr w:type="spellEnd"/>
      <w:r>
        <w:t xml:space="preserve"> Feuers Wehen!</w:t>
      </w:r>
    </w:p>
    <w:p w14:paraId="71DF37CC" w14:textId="77777777" w:rsidR="004A02C8" w:rsidRDefault="004A02C8" w:rsidP="00697794">
      <w:pPr>
        <w:pStyle w:val="StandardWeb"/>
      </w:pPr>
      <w:r>
        <w:t xml:space="preserve">Zu den Schafen </w:t>
      </w:r>
      <w:proofErr w:type="spellStart"/>
      <w:r>
        <w:t>laß</w:t>
      </w:r>
      <w:proofErr w:type="spellEnd"/>
      <w:r>
        <w:t xml:space="preserve"> mich fahren,</w:t>
      </w:r>
      <w:r>
        <w:br/>
        <w:t>Ferne von der Böcke Schaaren,</w:t>
      </w:r>
      <w:r>
        <w:br/>
        <w:t>Dir zur Rechten Raum bewahren!</w:t>
      </w:r>
    </w:p>
    <w:p w14:paraId="1B6C8ED0" w14:textId="77777777" w:rsidR="004A02C8" w:rsidRDefault="004A02C8" w:rsidP="00697794">
      <w:pPr>
        <w:pStyle w:val="StandardWeb"/>
      </w:pPr>
      <w:r>
        <w:t xml:space="preserve">Wann die Flamme heiß </w:t>
      </w:r>
      <w:proofErr w:type="spellStart"/>
      <w:r>
        <w:t>entglommen</w:t>
      </w:r>
      <w:proofErr w:type="spellEnd"/>
      <w:r>
        <w:t>,</w:t>
      </w:r>
      <w:r>
        <w:br/>
        <w:t>Die Verdammten hingenommen,</w:t>
      </w:r>
      <w:r>
        <w:br/>
        <w:t>Rufe mich mit deinem Frommen!</w:t>
      </w:r>
    </w:p>
    <w:p w14:paraId="2EAF8539" w14:textId="77777777" w:rsidR="004A02C8" w:rsidRDefault="004A02C8" w:rsidP="00697794">
      <w:pPr>
        <w:pStyle w:val="StandardWeb"/>
      </w:pPr>
      <w:r>
        <w:t>Mit zerknirschtem Herzen wende</w:t>
      </w:r>
      <w:r>
        <w:br/>
        <w:t>Ich im Staub zu dir die Hände:</w:t>
      </w:r>
      <w:r>
        <w:br/>
        <w:t>Sorge gnädig für mein Ende!</w:t>
      </w:r>
    </w:p>
    <w:p w14:paraId="1E96B65F" w14:textId="77777777" w:rsidR="004A02C8" w:rsidRDefault="004A02C8" w:rsidP="00697794">
      <w:pPr>
        <w:pStyle w:val="StandardWeb"/>
      </w:pPr>
      <w:r>
        <w:t>Und wenn vor dem Tag wir beben,</w:t>
      </w:r>
      <w:r>
        <w:br/>
        <w:t>Wo sich alle einst erheben,</w:t>
      </w:r>
      <w:r>
        <w:br/>
        <w:t>Rechenschaft dir, Gott, zu geben!</w:t>
      </w:r>
    </w:p>
    <w:p w14:paraId="16DF2C1D" w14:textId="77777777" w:rsidR="004A02C8" w:rsidRDefault="004A02C8" w:rsidP="00697794">
      <w:pPr>
        <w:pStyle w:val="StandardWeb"/>
      </w:pPr>
      <w:r>
        <w:t>O; dann schone ihrer Sünden,</w:t>
      </w:r>
      <w:r>
        <w:br/>
        <w:t>Komm, um Gnade zu verkünden,</w:t>
      </w:r>
      <w:r>
        <w:br/>
        <w:t xml:space="preserve">Und </w:t>
      </w:r>
      <w:proofErr w:type="spellStart"/>
      <w:r>
        <w:t>laß</w:t>
      </w:r>
      <w:proofErr w:type="spellEnd"/>
      <w:r>
        <w:t xml:space="preserve"> </w:t>
      </w:r>
      <w:proofErr w:type="spellStart"/>
      <w:r>
        <w:t>ew’ge</w:t>
      </w:r>
      <w:proofErr w:type="spellEnd"/>
      <w:r>
        <w:t xml:space="preserve"> Ruh‘ sie finden!</w:t>
      </w:r>
    </w:p>
    <w:p w14:paraId="2C40C72F"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02AE024F" w14:textId="1C3DB1E0" w:rsidR="004A02C8" w:rsidRDefault="004A02C8" w:rsidP="00697794">
      <w:pPr>
        <w:pStyle w:val="berschrift1"/>
      </w:pPr>
      <w:r w:rsidRPr="00BB5A89">
        <w:t xml:space="preserve">Clodius, Christian August Heinrich – Dies </w:t>
      </w:r>
      <w:r w:rsidR="00BF31A1">
        <w:t>Irae</w:t>
      </w:r>
    </w:p>
    <w:p w14:paraId="689B5242" w14:textId="77777777" w:rsidR="004A02C8" w:rsidRDefault="004A02C8" w:rsidP="00697794">
      <w:pPr>
        <w:pStyle w:val="StandardWeb"/>
      </w:pPr>
      <w:r>
        <w:t>Tag des Zorns! des prophezeiten!</w:t>
      </w:r>
      <w:r>
        <w:br/>
        <w:t>Der zu Asch‘ einst brennt die Zeiten,</w:t>
      </w:r>
      <w:r>
        <w:br/>
        <w:t>Wie Sibyll‘ und David dräuten.</w:t>
      </w:r>
    </w:p>
    <w:p w14:paraId="29AFABB6" w14:textId="77777777" w:rsidR="004A02C8" w:rsidRDefault="004A02C8" w:rsidP="00697794">
      <w:pPr>
        <w:pStyle w:val="StandardWeb"/>
      </w:pPr>
      <w:r>
        <w:t>Welch ein Schauder den Gebeinen,</w:t>
      </w:r>
      <w:r>
        <w:br/>
        <w:t>Wenn der Richter wird erscheinen,</w:t>
      </w:r>
      <w:r>
        <w:br/>
        <w:t>Richtend Alles, schonend Keinen!</w:t>
      </w:r>
    </w:p>
    <w:p w14:paraId="535B27A7" w14:textId="77777777" w:rsidR="004A02C8" w:rsidRDefault="004A02C8" w:rsidP="00697794">
      <w:pPr>
        <w:pStyle w:val="StandardWeb"/>
      </w:pPr>
      <w:r>
        <w:t>Die Posaun‘ im Wundertone</w:t>
      </w:r>
      <w:r>
        <w:br/>
        <w:t>Wird aus Gräbern jeder Zone</w:t>
      </w:r>
      <w:r>
        <w:br/>
        <w:t>Sammeln Alle zu dem Throne.</w:t>
      </w:r>
    </w:p>
    <w:p w14:paraId="6B0D16E5" w14:textId="77777777" w:rsidR="004A02C8" w:rsidRDefault="004A02C8" w:rsidP="00697794">
      <w:pPr>
        <w:pStyle w:val="StandardWeb"/>
      </w:pPr>
      <w:r>
        <w:t>Tod sieht und Natur mit Beben</w:t>
      </w:r>
      <w:r>
        <w:br/>
        <w:t xml:space="preserve">Nun die </w:t>
      </w:r>
      <w:proofErr w:type="spellStart"/>
      <w:r>
        <w:t>Creatur</w:t>
      </w:r>
      <w:proofErr w:type="spellEnd"/>
      <w:r>
        <w:t xml:space="preserve"> sich heben,</w:t>
      </w:r>
      <w:r>
        <w:br/>
        <w:t>Antwort vor Gericht zu geben.</w:t>
      </w:r>
    </w:p>
    <w:p w14:paraId="7034383D" w14:textId="77777777" w:rsidR="004A02C8" w:rsidRDefault="004A02C8" w:rsidP="00697794">
      <w:pPr>
        <w:pStyle w:val="StandardWeb"/>
      </w:pPr>
      <w:r>
        <w:t>Da wird man ein Buch entfalten,</w:t>
      </w:r>
      <w:r>
        <w:br/>
        <w:t>Klagen, welche nie veralten,</w:t>
      </w:r>
      <w:r>
        <w:br/>
        <w:t>Die der Menschheit Schuld enthalten.</w:t>
      </w:r>
    </w:p>
    <w:p w14:paraId="1E5E6F7A" w14:textId="77777777" w:rsidR="004A02C8" w:rsidRDefault="004A02C8" w:rsidP="00697794">
      <w:pPr>
        <w:pStyle w:val="StandardWeb"/>
      </w:pPr>
      <w:r>
        <w:t>Furchtbar wird der Richter sitzen</w:t>
      </w:r>
      <w:r>
        <w:br/>
        <w:t xml:space="preserve">Licht wird ins </w:t>
      </w:r>
      <w:proofErr w:type="spellStart"/>
      <w:r>
        <w:t>Verborgne</w:t>
      </w:r>
      <w:proofErr w:type="spellEnd"/>
      <w:r>
        <w:t xml:space="preserve"> blitzen,</w:t>
      </w:r>
      <w:r>
        <w:br/>
        <w:t>Nichts wird vor der Rache schützen.</w:t>
      </w:r>
    </w:p>
    <w:p w14:paraId="27E763C7" w14:textId="77777777" w:rsidR="004A02C8" w:rsidRDefault="004A02C8" w:rsidP="00697794">
      <w:pPr>
        <w:pStyle w:val="StandardWeb"/>
      </w:pPr>
      <w:r>
        <w:t xml:space="preserve">Welch‘ Gebet </w:t>
      </w:r>
      <w:proofErr w:type="spellStart"/>
      <w:r>
        <w:t>werd</w:t>
      </w:r>
      <w:proofErr w:type="spellEnd"/>
      <w:r>
        <w:t>‘ dann ich beten?</w:t>
      </w:r>
      <w:r>
        <w:br/>
        <w:t>Wer wird mich vor dem vertreten,</w:t>
      </w:r>
      <w:r>
        <w:br/>
        <w:t xml:space="preserve">Vor den </w:t>
      </w:r>
      <w:proofErr w:type="spellStart"/>
      <w:r>
        <w:t>Heil’ge</w:t>
      </w:r>
      <w:proofErr w:type="spellEnd"/>
      <w:r>
        <w:t xml:space="preserve"> zitternd treten?</w:t>
      </w:r>
    </w:p>
    <w:p w14:paraId="72EB9591" w14:textId="77777777" w:rsidR="004A02C8" w:rsidRDefault="004A02C8" w:rsidP="00697794">
      <w:pPr>
        <w:pStyle w:val="StandardWeb"/>
      </w:pPr>
      <w:r>
        <w:t>Fürst, vor dem die Himmel beben,</w:t>
      </w:r>
      <w:r>
        <w:br/>
        <w:t xml:space="preserve">Du, den </w:t>
      </w:r>
      <w:proofErr w:type="spellStart"/>
      <w:r>
        <w:t>Rach</w:t>
      </w:r>
      <w:proofErr w:type="spellEnd"/>
      <w:r>
        <w:t>‘ und Gnad‘ umschweben,</w:t>
      </w:r>
      <w:r>
        <w:br/>
        <w:t xml:space="preserve">Rette mich, </w:t>
      </w:r>
      <w:proofErr w:type="spellStart"/>
      <w:r>
        <w:t>gieb</w:t>
      </w:r>
      <w:proofErr w:type="spellEnd"/>
      <w:r>
        <w:t xml:space="preserve"> mir das Leben.</w:t>
      </w:r>
    </w:p>
    <w:p w14:paraId="52D5D86E" w14:textId="77777777" w:rsidR="004A02C8" w:rsidRDefault="004A02C8" w:rsidP="00697794">
      <w:pPr>
        <w:pStyle w:val="StandardWeb"/>
      </w:pPr>
      <w:r>
        <w:t>Heiland, Einen deiner Blicke</w:t>
      </w:r>
      <w:r>
        <w:br/>
        <w:t xml:space="preserve">Wirf auf Golgatha </w:t>
      </w:r>
      <w:proofErr w:type="spellStart"/>
      <w:r>
        <w:t>zurücke</w:t>
      </w:r>
      <w:proofErr w:type="spellEnd"/>
      <w:r>
        <w:t>,</w:t>
      </w:r>
      <w:r>
        <w:br/>
        <w:t>In des Richtspruchs Augenblicke!</w:t>
      </w:r>
    </w:p>
    <w:p w14:paraId="70DCDE6E" w14:textId="77777777" w:rsidR="004A02C8" w:rsidRDefault="004A02C8" w:rsidP="00697794">
      <w:pPr>
        <w:pStyle w:val="StandardWeb"/>
      </w:pPr>
      <w:r>
        <w:t>Suchend mich auf dunkeln Pfaden,</w:t>
      </w:r>
      <w:r>
        <w:br/>
        <w:t>Kamst du müde, kreuzbeladen,</w:t>
      </w:r>
      <w:r>
        <w:br/>
        <w:t>Starbst den Tod, mich zu begnaden.</w:t>
      </w:r>
    </w:p>
    <w:p w14:paraId="644E266F" w14:textId="77777777" w:rsidR="004A02C8" w:rsidRDefault="004A02C8" w:rsidP="00697794">
      <w:pPr>
        <w:pStyle w:val="StandardWeb"/>
      </w:pPr>
      <w:r>
        <w:t>Richter, hab‘ in Menschenhütten</w:t>
      </w:r>
      <w:r>
        <w:br/>
        <w:t>Nicht umsonst für mich gelitten!</w:t>
      </w:r>
      <w:r>
        <w:br/>
        <w:t>Ist’s noch Zeit, lass dich erbitten!</w:t>
      </w:r>
    </w:p>
    <w:p w14:paraId="25254F8F" w14:textId="77777777" w:rsidR="004A02C8" w:rsidRDefault="004A02C8" w:rsidP="00697794">
      <w:pPr>
        <w:pStyle w:val="StandardWeb"/>
      </w:pPr>
      <w:r>
        <w:t>Unter Seufzen, unter Bangen,</w:t>
      </w:r>
      <w:r>
        <w:br/>
        <w:t>Brennt die Schuld mir auf den Wangen:</w:t>
      </w:r>
      <w:r>
        <w:br/>
      </w:r>
      <w:proofErr w:type="spellStart"/>
      <w:r>
        <w:t>Heiss</w:t>
      </w:r>
      <w:proofErr w:type="spellEnd"/>
      <w:r>
        <w:t xml:space="preserve"> nach Gnad‘ ist mein Verlangen.</w:t>
      </w:r>
    </w:p>
    <w:p w14:paraId="2369F59F" w14:textId="77777777" w:rsidR="004A02C8" w:rsidRDefault="004A02C8" w:rsidP="00697794">
      <w:pPr>
        <w:pStyle w:val="StandardWeb"/>
      </w:pPr>
      <w:r>
        <w:t>Der Marien hat vergeben,</w:t>
      </w:r>
      <w:r>
        <w:br/>
        <w:t xml:space="preserve">Und </w:t>
      </w:r>
      <w:proofErr w:type="spellStart"/>
      <w:r>
        <w:t>verhiess</w:t>
      </w:r>
      <w:proofErr w:type="spellEnd"/>
      <w:r>
        <w:t xml:space="preserve"> dem Schächer Leben,</w:t>
      </w:r>
      <w:r>
        <w:br/>
        <w:t>Hat auch Hoffnung mir gegeben.</w:t>
      </w:r>
    </w:p>
    <w:p w14:paraId="330091FB" w14:textId="77777777" w:rsidR="004A02C8" w:rsidRDefault="004A02C8" w:rsidP="00697794">
      <w:pPr>
        <w:pStyle w:val="StandardWeb"/>
      </w:pPr>
      <w:r>
        <w:t xml:space="preserve">Kannst du sündig </w:t>
      </w:r>
      <w:proofErr w:type="spellStart"/>
      <w:r>
        <w:t>Flehn</w:t>
      </w:r>
      <w:proofErr w:type="spellEnd"/>
      <w:r>
        <w:t xml:space="preserve"> erhören,</w:t>
      </w:r>
      <w:r>
        <w:br/>
        <w:t xml:space="preserve">Hilf von mir die </w:t>
      </w:r>
      <w:proofErr w:type="spellStart"/>
      <w:r>
        <w:t>Gluthen</w:t>
      </w:r>
      <w:proofErr w:type="spellEnd"/>
      <w:r>
        <w:t xml:space="preserve"> wehren,</w:t>
      </w:r>
      <w:r>
        <w:br/>
        <w:t>Die an Geistern ewig zehren.</w:t>
      </w:r>
    </w:p>
    <w:p w14:paraId="37ED0D05" w14:textId="77777777" w:rsidR="004A02C8" w:rsidRDefault="004A02C8" w:rsidP="00697794">
      <w:pPr>
        <w:pStyle w:val="StandardWeb"/>
      </w:pPr>
      <w:r>
        <w:t>Sondre mich vom Tross der Hölle,</w:t>
      </w:r>
      <w:r>
        <w:br/>
        <w:t>Deiner Heerde mich geselle,</w:t>
      </w:r>
      <w:r>
        <w:br/>
        <w:t>Und zu deiner Rechten stelle.</w:t>
      </w:r>
    </w:p>
    <w:p w14:paraId="1C19538F" w14:textId="77777777" w:rsidR="004A02C8" w:rsidRDefault="004A02C8" w:rsidP="00697794">
      <w:pPr>
        <w:pStyle w:val="StandardWeb"/>
      </w:pPr>
      <w:r>
        <w:t xml:space="preserve">Sind </w:t>
      </w:r>
      <w:proofErr w:type="spellStart"/>
      <w:r>
        <w:t>verstossen</w:t>
      </w:r>
      <w:proofErr w:type="spellEnd"/>
      <w:r>
        <w:t xml:space="preserve"> Satans Horten</w:t>
      </w:r>
      <w:r>
        <w:br/>
        <w:t>In des öden Abgrunds Pforten,</w:t>
      </w:r>
      <w:r>
        <w:br/>
        <w:t>Ruf‘ mir mit des Segnens Worten.</w:t>
      </w:r>
    </w:p>
    <w:p w14:paraId="12A74727" w14:textId="77777777" w:rsidR="004A02C8" w:rsidRDefault="004A02C8" w:rsidP="00697794">
      <w:pPr>
        <w:pStyle w:val="StandardWeb"/>
      </w:pPr>
      <w:r>
        <w:t>Ach, zerknirscht, im Staube, wende</w:t>
      </w:r>
      <w:r>
        <w:br/>
        <w:t>Betend ich zu dir die Hände:</w:t>
      </w:r>
      <w:r>
        <w:br/>
        <w:t>Sorge du, Herr, für mein Ende!</w:t>
      </w:r>
    </w:p>
    <w:p w14:paraId="36617178" w14:textId="77777777" w:rsidR="004A02C8" w:rsidRDefault="004A02C8" w:rsidP="00697794">
      <w:pPr>
        <w:pStyle w:val="StandardWeb"/>
      </w:pPr>
      <w:r>
        <w:t xml:space="preserve">Tag der </w:t>
      </w:r>
      <w:proofErr w:type="spellStart"/>
      <w:r>
        <w:t>Thränen</w:t>
      </w:r>
      <w:proofErr w:type="spellEnd"/>
      <w:r>
        <w:t>, Tag der Schrecken,</w:t>
      </w:r>
      <w:r>
        <w:br/>
        <w:t>Der zum Weltgericht wird wecken,</w:t>
      </w:r>
      <w:r>
        <w:br/>
        <w:t>Heiland, lass dein Schild uns decken!</w:t>
      </w:r>
    </w:p>
    <w:p w14:paraId="534ADB50" w14:textId="77777777" w:rsidR="004A02C8" w:rsidRDefault="004A02C8" w:rsidP="00697794">
      <w:pPr>
        <w:pStyle w:val="StandardWeb"/>
      </w:pPr>
      <w:r>
        <w:t>Schone, die in deinem Namen</w:t>
      </w:r>
      <w:r>
        <w:br/>
        <w:t>Gläubig sterbend zu dir kamen;</w:t>
      </w:r>
      <w:r>
        <w:br/>
        <w:t>Gib uns deinen Frieden. Amen.</w:t>
      </w:r>
    </w:p>
    <w:p w14:paraId="5FA512A5"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4F050454" w14:textId="1F67F2EC" w:rsidR="00DE1FBE" w:rsidRDefault="00DE1FBE" w:rsidP="00697794">
      <w:pPr>
        <w:pStyle w:val="berschrift1"/>
      </w:pPr>
      <w:proofErr w:type="spellStart"/>
      <w:r w:rsidRPr="00BB5A89">
        <w:t>Couard</w:t>
      </w:r>
      <w:proofErr w:type="spellEnd"/>
      <w:r w:rsidRPr="00BB5A89">
        <w:t xml:space="preserve">, Christian Ludwig – Dies </w:t>
      </w:r>
      <w:r w:rsidR="00BF31A1">
        <w:t>Irae</w:t>
      </w:r>
    </w:p>
    <w:p w14:paraId="0E83F165" w14:textId="77777777" w:rsidR="00DE1FBE" w:rsidRDefault="00DE1FBE" w:rsidP="00697794">
      <w:pPr>
        <w:pStyle w:val="StandardWeb"/>
      </w:pPr>
      <w:r>
        <w:t>Tag des Zorns, in Aschenhülle</w:t>
      </w:r>
      <w:r>
        <w:br/>
      </w:r>
      <w:proofErr w:type="spellStart"/>
      <w:r>
        <w:t>kleid’st</w:t>
      </w:r>
      <w:proofErr w:type="spellEnd"/>
      <w:r>
        <w:t xml:space="preserve"> du einst der Welten Hülle,</w:t>
      </w:r>
      <w:r>
        <w:br/>
        <w:t>David zeugt’s und die Sibylle.</w:t>
      </w:r>
    </w:p>
    <w:p w14:paraId="76D0723A" w14:textId="77777777" w:rsidR="00DE1FBE" w:rsidRDefault="00DE1FBE" w:rsidP="00697794">
      <w:pPr>
        <w:pStyle w:val="StandardWeb"/>
      </w:pPr>
      <w:r>
        <w:t>Welch‘ Entsetzen weckt die Kunde:</w:t>
      </w:r>
      <w:r>
        <w:br/>
        <w:t>Jetzt ist da des Richters Stunde!</w:t>
      </w:r>
      <w:r>
        <w:br/>
        <w:t>Alles prüft er aus dem Grunde.</w:t>
      </w:r>
    </w:p>
    <w:p w14:paraId="35BB004D" w14:textId="77777777" w:rsidR="00DE1FBE" w:rsidRDefault="00DE1FBE" w:rsidP="00697794">
      <w:pPr>
        <w:pStyle w:val="StandardWeb"/>
      </w:pPr>
      <w:r>
        <w:t>Hat Posaunenhall geboten,</w:t>
      </w:r>
      <w:r>
        <w:br/>
      </w:r>
      <w:proofErr w:type="spellStart"/>
      <w:r>
        <w:t>Gehn</w:t>
      </w:r>
      <w:proofErr w:type="spellEnd"/>
      <w:r>
        <w:t xml:space="preserve"> aus ihrer Gruft die Toten,</w:t>
      </w:r>
      <w:r>
        <w:br/>
        <w:t>Zu des Richters Thron entboten.</w:t>
      </w:r>
    </w:p>
    <w:p w14:paraId="62074CBB" w14:textId="77777777" w:rsidR="00DE1FBE" w:rsidRDefault="00DE1FBE" w:rsidP="00697794">
      <w:pPr>
        <w:pStyle w:val="StandardWeb"/>
      </w:pPr>
      <w:r>
        <w:t>Tod, Natur mit Schreckensspuren</w:t>
      </w:r>
      <w:r>
        <w:br/>
        <w:t xml:space="preserve">Sehn </w:t>
      </w:r>
      <w:proofErr w:type="spellStart"/>
      <w:r>
        <w:t>erstehn</w:t>
      </w:r>
      <w:proofErr w:type="spellEnd"/>
      <w:r>
        <w:t xml:space="preserve"> auf allen Fluren</w:t>
      </w:r>
      <w:r>
        <w:br/>
        <w:t>Zum Gericht die Kreaturen.</w:t>
      </w:r>
    </w:p>
    <w:p w14:paraId="4D179C11" w14:textId="77777777" w:rsidR="00DE1FBE" w:rsidRDefault="00DE1FBE" w:rsidP="00697794">
      <w:pPr>
        <w:pStyle w:val="StandardWeb"/>
      </w:pPr>
      <w:r>
        <w:t xml:space="preserve">Und ein Buch wird </w:t>
      </w:r>
      <w:proofErr w:type="spellStart"/>
      <w:r>
        <w:t>aufgedecket</w:t>
      </w:r>
      <w:proofErr w:type="spellEnd"/>
      <w:r>
        <w:t>,</w:t>
      </w:r>
      <w:r>
        <w:br/>
        <w:t>Welches alle Welt entdecket,</w:t>
      </w:r>
      <w:r>
        <w:br/>
        <w:t>Die zu Richtenden erschrecket.</w:t>
      </w:r>
    </w:p>
    <w:p w14:paraId="1DCB14DD" w14:textId="77777777" w:rsidR="00DE1FBE" w:rsidRDefault="00DE1FBE" w:rsidP="00697794">
      <w:pPr>
        <w:pStyle w:val="StandardWeb"/>
      </w:pPr>
      <w:r>
        <w:t>Prüfend wird der Richter sehen,</w:t>
      </w:r>
      <w:r>
        <w:br/>
        <w:t>Was im Finstern ist geschehen,</w:t>
      </w:r>
      <w:r>
        <w:br/>
        <w:t>Nichts wird ungestraft hingehen.</w:t>
      </w:r>
    </w:p>
    <w:p w14:paraId="12EC3037" w14:textId="77777777" w:rsidR="00DE1FBE" w:rsidRDefault="00DE1FBE" w:rsidP="00697794">
      <w:pPr>
        <w:pStyle w:val="StandardWeb"/>
      </w:pPr>
      <w:r>
        <w:t>Alle Ausflucht ist entschwunden,</w:t>
      </w:r>
      <w:r>
        <w:br/>
        <w:t>Und kein Helfer zu erkunden,</w:t>
      </w:r>
      <w:r>
        <w:br/>
        <w:t>Wo kein Reiner wird gefunden.</w:t>
      </w:r>
    </w:p>
    <w:p w14:paraId="0A025DDD" w14:textId="77777777" w:rsidR="00DE1FBE" w:rsidRDefault="00DE1FBE" w:rsidP="00697794">
      <w:pPr>
        <w:pStyle w:val="StandardWeb"/>
      </w:pPr>
      <w:r>
        <w:t>Herr, voll Majestät und Gnaden,</w:t>
      </w:r>
      <w:r>
        <w:br/>
        <w:t>Der uns frei zum Reich geladen,</w:t>
      </w:r>
      <w:r>
        <w:br/>
        <w:t xml:space="preserve">Rette mich, </w:t>
      </w:r>
      <w:proofErr w:type="spellStart"/>
      <w:r>
        <w:t>wend</w:t>
      </w:r>
      <w:proofErr w:type="spellEnd"/>
      <w:r>
        <w:t>‘ allen Schaden!</w:t>
      </w:r>
    </w:p>
    <w:p w14:paraId="17D79D63" w14:textId="77777777" w:rsidR="00DE1FBE" w:rsidRDefault="00DE1FBE" w:rsidP="00697794">
      <w:pPr>
        <w:pStyle w:val="StandardWeb"/>
      </w:pPr>
      <w:r>
        <w:t>Dort, o Jesu, sei dein Lieben,</w:t>
      </w:r>
      <w:r>
        <w:br/>
        <w:t>Das vom Himmel dich getrieben,</w:t>
      </w:r>
      <w:r>
        <w:br/>
        <w:t>Noch der Trost, der mir verblieben!</w:t>
      </w:r>
    </w:p>
    <w:p w14:paraId="45BD97FC" w14:textId="77777777" w:rsidR="00DE1FBE" w:rsidRDefault="00DE1FBE" w:rsidP="00697794">
      <w:pPr>
        <w:pStyle w:val="StandardWeb"/>
      </w:pPr>
      <w:r>
        <w:t>Littest für mich Angst und Hassen,</w:t>
      </w:r>
      <w:r>
        <w:br/>
      </w:r>
      <w:proofErr w:type="spellStart"/>
      <w:r>
        <w:t>Wollt’st</w:t>
      </w:r>
      <w:proofErr w:type="spellEnd"/>
      <w:r>
        <w:t xml:space="preserve"> für mich am Kreuz erblassen,</w:t>
      </w:r>
      <w:r>
        <w:br/>
        <w:t>O, wie könntest du mich lassen!</w:t>
      </w:r>
    </w:p>
    <w:p w14:paraId="157C8128" w14:textId="77777777" w:rsidR="00DE1FBE" w:rsidRDefault="00DE1FBE" w:rsidP="00697794">
      <w:pPr>
        <w:pStyle w:val="StandardWeb"/>
      </w:pPr>
      <w:r>
        <w:t>Herr, von dem, was ich verbrochen,</w:t>
      </w:r>
      <w:r>
        <w:br/>
        <w:t>Lass mich doch sein losgesprochen,</w:t>
      </w:r>
      <w:r>
        <w:br/>
        <w:t xml:space="preserve">Eh‘ der </w:t>
      </w:r>
      <w:proofErr w:type="spellStart"/>
      <w:r>
        <w:t>Richttag</w:t>
      </w:r>
      <w:proofErr w:type="spellEnd"/>
      <w:r>
        <w:t xml:space="preserve"> angebrochen!</w:t>
      </w:r>
    </w:p>
    <w:p w14:paraId="64739081" w14:textId="77777777" w:rsidR="00DE1FBE" w:rsidRDefault="00DE1FBE" w:rsidP="00697794">
      <w:pPr>
        <w:pStyle w:val="StandardWeb"/>
      </w:pPr>
      <w:r>
        <w:t>Ach, vor Scham muss ich erröten,</w:t>
      </w:r>
      <w:r>
        <w:br/>
        <w:t>Schuldbeladen vor dich treten,</w:t>
      </w:r>
      <w:r>
        <w:br/>
        <w:t>Reuig „Herr verschone!“ beten.</w:t>
      </w:r>
    </w:p>
    <w:p w14:paraId="407B8ED0" w14:textId="77777777" w:rsidR="00DE1FBE" w:rsidRDefault="00DE1FBE" w:rsidP="00697794">
      <w:pPr>
        <w:pStyle w:val="StandardWeb"/>
      </w:pPr>
      <w:r>
        <w:t>Der du gnädig einst Marien,</w:t>
      </w:r>
      <w:r>
        <w:br/>
        <w:t>Und dem Schächer hast verziehen,</w:t>
      </w:r>
      <w:r>
        <w:br/>
        <w:t>Hast auch Hoffnung mir verliehen.</w:t>
      </w:r>
    </w:p>
    <w:p w14:paraId="5F229541" w14:textId="77777777" w:rsidR="00DE1FBE" w:rsidRDefault="00DE1FBE" w:rsidP="00697794">
      <w:pPr>
        <w:pStyle w:val="StandardWeb"/>
      </w:pPr>
      <w:r>
        <w:t>Wertlos zwar sind meine Bitten,</w:t>
      </w:r>
      <w:r>
        <w:br/>
        <w:t>Doch weil du für mich gelitten,</w:t>
      </w:r>
      <w:r>
        <w:br/>
        <w:t>Reiß‘ mich aus der Hölle Mitten!</w:t>
      </w:r>
    </w:p>
    <w:p w14:paraId="4CC4DAB2" w14:textId="77777777" w:rsidR="00DE1FBE" w:rsidRDefault="00DE1FBE" w:rsidP="00697794">
      <w:pPr>
        <w:pStyle w:val="StandardWeb"/>
      </w:pPr>
      <w:proofErr w:type="spellStart"/>
      <w:r>
        <w:t>Woll’st</w:t>
      </w:r>
      <w:proofErr w:type="spellEnd"/>
      <w:r>
        <w:t xml:space="preserve"> mich zu den Schafen stellen,</w:t>
      </w:r>
      <w:r>
        <w:br/>
        <w:t>Nicht den Böcken zugesellen,</w:t>
      </w:r>
      <w:r>
        <w:br/>
        <w:t>Mir ein gnädig urteil fällen!</w:t>
      </w:r>
    </w:p>
    <w:p w14:paraId="3706B0B6" w14:textId="77777777" w:rsidR="00DE1FBE" w:rsidRDefault="00DE1FBE" w:rsidP="00697794">
      <w:pPr>
        <w:pStyle w:val="StandardWeb"/>
      </w:pPr>
      <w:r>
        <w:t>Wenn dann die Verdammten wimmern,</w:t>
      </w:r>
      <w:r>
        <w:br/>
        <w:t>Wo der Hölle Gluten flimmern,</w:t>
      </w:r>
      <w:r>
        <w:br/>
        <w:t>Lass dein Gnadenlicht mir schimmern!</w:t>
      </w:r>
    </w:p>
    <w:p w14:paraId="16B60BFD" w14:textId="77777777" w:rsidR="00DE1FBE" w:rsidRDefault="00DE1FBE" w:rsidP="00697794">
      <w:pPr>
        <w:pStyle w:val="StandardWeb"/>
      </w:pPr>
      <w:r>
        <w:t>Angstvoll und gebeugt hienieden,</w:t>
      </w:r>
      <w:r>
        <w:br/>
        <w:t>Fleh‘ ich, Herr, lass deinen Frieden</w:t>
      </w:r>
      <w:r>
        <w:br/>
        <w:t>Mir im Tode sein beschieden!</w:t>
      </w:r>
    </w:p>
    <w:p w14:paraId="6395B3D3"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02C958D3" w14:textId="154376AB" w:rsidR="00DE1FBE" w:rsidRDefault="00BB5A89" w:rsidP="00697794">
      <w:pPr>
        <w:pStyle w:val="berschrift1"/>
      </w:pPr>
      <w:r>
        <w:t xml:space="preserve">Daniel, </w:t>
      </w:r>
      <w:r w:rsidR="00DE1FBE" w:rsidRPr="00BB5A89">
        <w:t>Adalbert</w:t>
      </w:r>
      <w:r w:rsidRPr="00BB5A89">
        <w:t xml:space="preserve"> </w:t>
      </w:r>
      <w:r w:rsidR="00DE1FBE" w:rsidRPr="00BB5A89">
        <w:t xml:space="preserve">– Dies </w:t>
      </w:r>
      <w:r w:rsidR="00BF31A1">
        <w:t>Irae</w:t>
      </w:r>
    </w:p>
    <w:p w14:paraId="01615AD7" w14:textId="77777777" w:rsidR="00DE1FBE" w:rsidRDefault="00DE1FBE" w:rsidP="00697794">
      <w:pPr>
        <w:pStyle w:val="StandardWeb"/>
      </w:pPr>
      <w:r>
        <w:t>Jener Tag der Zornesfülle</w:t>
      </w:r>
      <w:r>
        <w:br/>
        <w:t>Löst in Staub der Welten Hülle —</w:t>
      </w:r>
      <w:r>
        <w:br/>
        <w:t>David zeigt’s und die Sibylle.</w:t>
      </w:r>
    </w:p>
    <w:p w14:paraId="0EE6A8D3" w14:textId="77777777" w:rsidR="00DE1FBE" w:rsidRDefault="00DE1FBE" w:rsidP="00697794">
      <w:pPr>
        <w:pStyle w:val="StandardWeb"/>
      </w:pPr>
      <w:r>
        <w:t>Welch Entsetzen vor der Kunde,</w:t>
      </w:r>
      <w:r>
        <w:br/>
        <w:t>Dass der Richter kommt zur Stunde,</w:t>
      </w:r>
      <w:r>
        <w:br/>
        <w:t>Prüfend Alles bis zum Grunde.</w:t>
      </w:r>
    </w:p>
    <w:p w14:paraId="41E77266" w14:textId="77777777" w:rsidR="00DE1FBE" w:rsidRDefault="00DE1FBE" w:rsidP="00697794">
      <w:pPr>
        <w:pStyle w:val="StandardWeb"/>
      </w:pPr>
      <w:r>
        <w:t>Die Posaun‘ im Wundertone,</w:t>
      </w:r>
      <w:r>
        <w:br/>
        <w:t>Dröhnend durch der Gräber Zone,</w:t>
      </w:r>
      <w:r>
        <w:br/>
        <w:t>Sammelt Alle vor dem Throne.</w:t>
      </w:r>
    </w:p>
    <w:p w14:paraId="671C9245" w14:textId="77777777" w:rsidR="00DE1FBE" w:rsidRDefault="00DE1FBE" w:rsidP="00697794">
      <w:pPr>
        <w:pStyle w:val="StandardWeb"/>
      </w:pPr>
      <w:r>
        <w:t>Tod erstarrt samt den Naturen,</w:t>
      </w:r>
      <w:r>
        <w:br/>
        <w:t xml:space="preserve">Wenn </w:t>
      </w:r>
      <w:proofErr w:type="spellStart"/>
      <w:r>
        <w:t>erstehn</w:t>
      </w:r>
      <w:proofErr w:type="spellEnd"/>
      <w:r>
        <w:t xml:space="preserve"> die Kreaturen,</w:t>
      </w:r>
      <w:r>
        <w:br/>
        <w:t>So herauf zur Antwort fuhren.</w:t>
      </w:r>
    </w:p>
    <w:p w14:paraId="4E243D9A" w14:textId="77777777" w:rsidR="00DE1FBE" w:rsidRDefault="00DE1FBE" w:rsidP="00697794">
      <w:pPr>
        <w:pStyle w:val="StandardWeb"/>
      </w:pPr>
      <w:r>
        <w:t>Und ein Buch wird dann gesehen,</w:t>
      </w:r>
      <w:r>
        <w:br/>
      </w:r>
      <w:proofErr w:type="spellStart"/>
      <w:r>
        <w:t>D’rin</w:t>
      </w:r>
      <w:proofErr w:type="spellEnd"/>
      <w:r>
        <w:t xml:space="preserve"> sie All‘ geschrieben stehen,</w:t>
      </w:r>
      <w:r>
        <w:br/>
        <w:t>Die zum Richtspruch müssen gehen.</w:t>
      </w:r>
    </w:p>
    <w:p w14:paraId="5F5C234C" w14:textId="77777777" w:rsidR="00DE1FBE" w:rsidRDefault="00DE1FBE" w:rsidP="00697794">
      <w:pPr>
        <w:pStyle w:val="StandardWeb"/>
      </w:pPr>
      <w:r>
        <w:t>Dass der Richter Urteil fälle,</w:t>
      </w:r>
      <w:r>
        <w:br/>
        <w:t>Tritt das Heimlichste ins Helle,</w:t>
      </w:r>
      <w:r>
        <w:br/>
        <w:t>Nichts bleibt ungerächt zur Stelle.</w:t>
      </w:r>
    </w:p>
    <w:p w14:paraId="6CC2F917" w14:textId="77777777" w:rsidR="00DE1FBE" w:rsidRDefault="00DE1FBE" w:rsidP="00697794">
      <w:pPr>
        <w:pStyle w:val="StandardWeb"/>
      </w:pPr>
      <w:r>
        <w:t>Wie wird dann mir sein zu Mute?</w:t>
      </w:r>
      <w:r>
        <w:br/>
        <w:t>Wer lenkt ab des Zornes Rute,</w:t>
      </w:r>
      <w:r>
        <w:br/>
        <w:t>Da kaum sicher ist der Gute?</w:t>
      </w:r>
    </w:p>
    <w:p w14:paraId="0EDAE96F" w14:textId="77777777" w:rsidR="00DE1FBE" w:rsidRDefault="00DE1FBE" w:rsidP="00697794">
      <w:pPr>
        <w:pStyle w:val="StandardWeb"/>
      </w:pPr>
      <w:r>
        <w:t>König, du erschütternd prachtvoll,</w:t>
      </w:r>
      <w:r>
        <w:br/>
        <w:t>Hilfst den Deinen gnädig, machtvoll,</w:t>
      </w:r>
      <w:r>
        <w:br/>
        <w:t xml:space="preserve">Gnadenquell, auch mir hilf </w:t>
      </w:r>
      <w:proofErr w:type="spellStart"/>
      <w:r>
        <w:t>achtvoll</w:t>
      </w:r>
      <w:proofErr w:type="spellEnd"/>
      <w:r>
        <w:t>!</w:t>
      </w:r>
    </w:p>
    <w:p w14:paraId="7F3A0762" w14:textId="77777777" w:rsidR="00DE1FBE" w:rsidRDefault="00DE1FBE" w:rsidP="00697794">
      <w:pPr>
        <w:pStyle w:val="StandardWeb"/>
      </w:pPr>
      <w:r>
        <w:t>Und mein Jesu, du so milde</w:t>
      </w:r>
      <w:r>
        <w:br/>
      </w:r>
      <w:proofErr w:type="spellStart"/>
      <w:r>
        <w:t>Wardst</w:t>
      </w:r>
      <w:proofErr w:type="spellEnd"/>
      <w:r>
        <w:t xml:space="preserve"> für mich zum Menschenbilde,</w:t>
      </w:r>
      <w:r>
        <w:br/>
        <w:t>Jenen Tag sei mir zum Schilde!</w:t>
      </w:r>
    </w:p>
    <w:p w14:paraId="703A466A" w14:textId="77777777" w:rsidR="00DE1FBE" w:rsidRDefault="00DE1FBE" w:rsidP="00697794">
      <w:pPr>
        <w:pStyle w:val="StandardWeb"/>
      </w:pPr>
      <w:r>
        <w:t xml:space="preserve">Bist so treu mich suchen </w:t>
      </w:r>
      <w:proofErr w:type="spellStart"/>
      <w:r>
        <w:t>gangen</w:t>
      </w:r>
      <w:proofErr w:type="spellEnd"/>
      <w:r>
        <w:t>,</w:t>
      </w:r>
      <w:r>
        <w:br/>
        <w:t>Hast am Kreuz für mich gehangen,</w:t>
      </w:r>
      <w:r>
        <w:br/>
        <w:t>Nicht umsonst sei Müh‘ und Bangen!</w:t>
      </w:r>
    </w:p>
    <w:p w14:paraId="06AC4E9E" w14:textId="77777777" w:rsidR="00DE1FBE" w:rsidRDefault="00DE1FBE" w:rsidP="00697794">
      <w:pPr>
        <w:pStyle w:val="StandardWeb"/>
      </w:pPr>
      <w:r>
        <w:t xml:space="preserve">Rechter Richter aller </w:t>
      </w:r>
      <w:proofErr w:type="spellStart"/>
      <w:r>
        <w:t>Lohnung</w:t>
      </w:r>
      <w:proofErr w:type="spellEnd"/>
      <w:r>
        <w:t>,</w:t>
      </w:r>
      <w:r>
        <w:br/>
        <w:t>Gnade schenke mir und Schonung</w:t>
      </w:r>
      <w:r>
        <w:br/>
        <w:t>Eh‘ zerfällt des Leibes Wohnung!</w:t>
      </w:r>
    </w:p>
    <w:p w14:paraId="1B50AB7D" w14:textId="77777777" w:rsidR="00DE1FBE" w:rsidRDefault="00DE1FBE" w:rsidP="00697794">
      <w:pPr>
        <w:pStyle w:val="StandardWeb"/>
      </w:pPr>
      <w:r>
        <w:t>Als ein Sünder muss ich flehen,</w:t>
      </w:r>
      <w:r>
        <w:br/>
        <w:t>Fühle Glut im Antlitz stehen,</w:t>
      </w:r>
      <w:r>
        <w:br/>
        <w:t>Schone, Gott, der Reue Wehen!</w:t>
      </w:r>
    </w:p>
    <w:p w14:paraId="00CF94B5" w14:textId="77777777" w:rsidR="00DE1FBE" w:rsidRDefault="00DE1FBE" w:rsidP="00697794">
      <w:pPr>
        <w:pStyle w:val="StandardWeb"/>
      </w:pPr>
      <w:r>
        <w:t>Du, der lossprach einst Marien,</w:t>
      </w:r>
      <w:r>
        <w:br/>
        <w:t>Und dem Schächer noch verziehen,</w:t>
      </w:r>
      <w:r>
        <w:br/>
        <w:t>Hast auch Hoffnung mir verliehen.</w:t>
      </w:r>
    </w:p>
    <w:p w14:paraId="3688A35E" w14:textId="77777777" w:rsidR="00DE1FBE" w:rsidRDefault="00DE1FBE" w:rsidP="00697794">
      <w:pPr>
        <w:pStyle w:val="StandardWeb"/>
      </w:pPr>
      <w:r>
        <w:t>Zwar unwürdig ist mein Bitten:</w:t>
      </w:r>
      <w:r>
        <w:br/>
        <w:t>Du, der auch für mich gelitten,</w:t>
      </w:r>
      <w:r>
        <w:br/>
        <w:t>Reiß´ mich aus der Hölle Mitten!</w:t>
      </w:r>
    </w:p>
    <w:p w14:paraId="32F02F28" w14:textId="77777777" w:rsidR="00DE1FBE" w:rsidRDefault="00DE1FBE" w:rsidP="00697794">
      <w:pPr>
        <w:pStyle w:val="StandardWeb"/>
      </w:pPr>
      <w:proofErr w:type="spellStart"/>
      <w:r>
        <w:t>Woll’st</w:t>
      </w:r>
      <w:proofErr w:type="spellEnd"/>
      <w:r>
        <w:t xml:space="preserve"> mich von den Böcken trennen,</w:t>
      </w:r>
      <w:r>
        <w:br/>
        <w:t>Und den Schafen zuerkennen,</w:t>
      </w:r>
      <w:r>
        <w:br/>
        <w:t>Platz zu deiner Rechten gönnen!</w:t>
      </w:r>
    </w:p>
    <w:p w14:paraId="434DE6F3" w14:textId="77777777" w:rsidR="00DE1FBE" w:rsidRDefault="00DE1FBE" w:rsidP="00697794">
      <w:pPr>
        <w:pStyle w:val="StandardWeb"/>
      </w:pPr>
      <w:r>
        <w:t>Wenn die Flucht verdammten Sündern</w:t>
      </w:r>
      <w:r>
        <w:br/>
        <w:t>Grause Flammenströme hindern,</w:t>
      </w:r>
      <w:r>
        <w:br/>
        <w:t>Rufe mich zu deinen Kindern!</w:t>
      </w:r>
    </w:p>
    <w:p w14:paraId="1EA1D4D1" w14:textId="77777777" w:rsidR="00DE1FBE" w:rsidRDefault="00DE1FBE" w:rsidP="00697794">
      <w:pPr>
        <w:pStyle w:val="StandardWeb"/>
      </w:pPr>
      <w:r>
        <w:t>Ach, ich fleh‘ so ehrerbietig,</w:t>
      </w:r>
      <w:r>
        <w:br/>
        <w:t>Mit dem Herzen tief demütig:</w:t>
      </w:r>
      <w:r>
        <w:br/>
        <w:t>Mach’s mit meinem Ende gütig!</w:t>
      </w:r>
    </w:p>
    <w:p w14:paraId="416E15EA" w14:textId="4DC1067A" w:rsidR="00DE1FBE" w:rsidRDefault="00DE1FBE" w:rsidP="00697794">
      <w:pPr>
        <w:pStyle w:val="StandardWeb"/>
      </w:pPr>
      <w:r>
        <w:t xml:space="preserve">Jenen Tag der </w:t>
      </w:r>
      <w:r w:rsidR="00BF31A1">
        <w:t>T</w:t>
      </w:r>
      <w:r>
        <w:t>ränenfülle</w:t>
      </w:r>
      <w:r>
        <w:br/>
        <w:t>Wird aus seiner Aschenhülle</w:t>
      </w:r>
      <w:r>
        <w:br/>
        <w:t>Zum Gericht der Mensch erstehen:</w:t>
      </w:r>
      <w:r>
        <w:br/>
        <w:t>Gott, lass ihn dann Gnade sehen!</w:t>
      </w:r>
    </w:p>
    <w:p w14:paraId="7EED897D"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0BBA80B5" w14:textId="32D3881E" w:rsidR="004A02C8" w:rsidRDefault="00BB5A89" w:rsidP="00697794">
      <w:pPr>
        <w:pStyle w:val="berschrift1"/>
      </w:pPr>
      <w:r>
        <w:t xml:space="preserve">Döring, </w:t>
      </w:r>
      <w:r w:rsidR="004A02C8" w:rsidRPr="00BB5A89">
        <w:t xml:space="preserve">Carl August – Dies </w:t>
      </w:r>
      <w:proofErr w:type="spellStart"/>
      <w:r w:rsidR="00BF31A1">
        <w:t>irae</w:t>
      </w:r>
      <w:proofErr w:type="spellEnd"/>
    </w:p>
    <w:p w14:paraId="0CE86631" w14:textId="77777777" w:rsidR="004A02C8" w:rsidRDefault="004A02C8" w:rsidP="00697794">
      <w:pPr>
        <w:pStyle w:val="StandardWeb"/>
      </w:pPr>
      <w:r>
        <w:t>Tag des Zorns, wo Gott eins richtet,</w:t>
      </w:r>
      <w:r>
        <w:br/>
        <w:t>Und die Welt in Glut vernichtet,</w:t>
      </w:r>
      <w:r>
        <w:br/>
        <w:t>Wie Propheten uns berichtet.</w:t>
      </w:r>
    </w:p>
    <w:p w14:paraId="4AA50F63" w14:textId="77777777" w:rsidR="004A02C8" w:rsidRDefault="004A02C8" w:rsidP="00697794">
      <w:pPr>
        <w:pStyle w:val="StandardWeb"/>
      </w:pPr>
      <w:r>
        <w:t>Dann wird sein, ach, welch ein Beben!</w:t>
      </w:r>
      <w:r>
        <w:br/>
        <w:t>Wird der Richter sich erheben,</w:t>
      </w:r>
      <w:r>
        <w:br/>
        <w:t>Streng zu sichten Aller Leben.</w:t>
      </w:r>
    </w:p>
    <w:p w14:paraId="394C1B89" w14:textId="77777777" w:rsidR="004A02C8" w:rsidRDefault="004A02C8" w:rsidP="00697794">
      <w:pPr>
        <w:pStyle w:val="StandardWeb"/>
      </w:pPr>
      <w:r>
        <w:t>Mit wie wundervollem Tone</w:t>
      </w:r>
      <w:r>
        <w:br/>
        <w:t>Ruft Posaunenhall zum Throne,</w:t>
      </w:r>
      <w:r>
        <w:br/>
        <w:t>Dem zur Strafe, dem zum Lohne!</w:t>
      </w:r>
    </w:p>
    <w:p w14:paraId="37C9370E" w14:textId="77777777" w:rsidR="004A02C8" w:rsidRDefault="004A02C8" w:rsidP="00697794">
      <w:pPr>
        <w:pStyle w:val="StandardWeb"/>
      </w:pPr>
      <w:r>
        <w:t>Die Natur, der Tod sieht bebend</w:t>
      </w:r>
      <w:r>
        <w:br/>
        <w:t>Das Geschöpf der Gruft entschwebend,</w:t>
      </w:r>
      <w:r>
        <w:br/>
        <w:t>Und dem Richter Antwort gebend.</w:t>
      </w:r>
    </w:p>
    <w:p w14:paraId="3D51D739" w14:textId="77777777" w:rsidR="004A02C8" w:rsidRDefault="004A02C8" w:rsidP="00697794">
      <w:pPr>
        <w:pStyle w:val="StandardWeb"/>
      </w:pPr>
      <w:r>
        <w:t>Und das Buch bringt nun zur Stunde,</w:t>
      </w:r>
      <w:r>
        <w:br/>
        <w:t>Dies, enthaltend jede Kunde,</w:t>
      </w:r>
      <w:r>
        <w:br/>
        <w:t>Liegt dem Weltgericht zum Grunde.</w:t>
      </w:r>
    </w:p>
    <w:p w14:paraId="07BA75F6" w14:textId="77777777" w:rsidR="004A02C8" w:rsidRDefault="004A02C8" w:rsidP="00697794">
      <w:pPr>
        <w:pStyle w:val="StandardWeb"/>
      </w:pPr>
      <w:r>
        <w:t>Christus sitzet zu Gerichte,</w:t>
      </w:r>
      <w:r>
        <w:br/>
        <w:t>Bringt das Heimlichste zum Lichte,</w:t>
      </w:r>
      <w:r>
        <w:br/>
        <w:t>Dass er rächend alles schlichte.</w:t>
      </w:r>
    </w:p>
    <w:p w14:paraId="174C0016" w14:textId="073EBD7E" w:rsidR="004A02C8" w:rsidRDefault="004A02C8" w:rsidP="00697794">
      <w:pPr>
        <w:pStyle w:val="StandardWeb"/>
      </w:pPr>
      <w:r>
        <w:t xml:space="preserve">Weh, was soll ich </w:t>
      </w:r>
      <w:r w:rsidR="00BB5A89">
        <w:t>Ä</w:t>
      </w:r>
      <w:r>
        <w:t>rmster sagen?</w:t>
      </w:r>
      <w:r>
        <w:br/>
        <w:t>Welchen Schutzherrn mir erfragen,</w:t>
      </w:r>
      <w:r>
        <w:br/>
        <w:t>Da Gerechte fast verzagen?</w:t>
      </w:r>
    </w:p>
    <w:p w14:paraId="59AC1BCA" w14:textId="77777777" w:rsidR="004A02C8" w:rsidRDefault="004A02C8" w:rsidP="00697794">
      <w:pPr>
        <w:pStyle w:val="StandardWeb"/>
      </w:pPr>
      <w:r>
        <w:t>Furchtbar majestätisch‘ Wesen!</w:t>
      </w:r>
      <w:r>
        <w:br/>
      </w:r>
      <w:proofErr w:type="spellStart"/>
      <w:r>
        <w:t>Gläub’ge</w:t>
      </w:r>
      <w:proofErr w:type="spellEnd"/>
      <w:r>
        <w:t xml:space="preserve"> nur wirst du erlesen,</w:t>
      </w:r>
      <w:r>
        <w:br/>
        <w:t>Gnadenborn, hilf mir vom Bösen.</w:t>
      </w:r>
    </w:p>
    <w:p w14:paraId="3AB2FF62" w14:textId="77777777" w:rsidR="004A02C8" w:rsidRDefault="004A02C8" w:rsidP="00697794">
      <w:pPr>
        <w:pStyle w:val="StandardWeb"/>
      </w:pPr>
      <w:r>
        <w:t>Denk, o frommer Gott, in Gnaden,</w:t>
      </w:r>
      <w:r>
        <w:br/>
        <w:t>Dass auf dich die Schuld geladen!</w:t>
      </w:r>
      <w:r>
        <w:br/>
        <w:t>Lass mir jenen Tag nicht schaden!</w:t>
      </w:r>
    </w:p>
    <w:p w14:paraId="7FFC14C2" w14:textId="77777777" w:rsidR="004A02C8" w:rsidRDefault="004A02C8" w:rsidP="00697794">
      <w:pPr>
        <w:pStyle w:val="StandardWeb"/>
      </w:pPr>
      <w:r>
        <w:t>Du hast mich gesucht von Herzen,</w:t>
      </w:r>
      <w:r>
        <w:br/>
        <w:t>Mich am Kreuz erlöst von Schmerzen,</w:t>
      </w:r>
      <w:r>
        <w:br/>
        <w:t>Lass solch Heil mich nie verscherzen!</w:t>
      </w:r>
    </w:p>
    <w:p w14:paraId="04B56598" w14:textId="77777777" w:rsidR="004A02C8" w:rsidRDefault="004A02C8" w:rsidP="00697794">
      <w:pPr>
        <w:pStyle w:val="StandardWeb"/>
      </w:pPr>
      <w:r>
        <w:t>Richter, der du Recht wirst sprechen,</w:t>
      </w:r>
      <w:r>
        <w:br/>
        <w:t>Gott, erlass mir die Verbrechen,</w:t>
      </w:r>
      <w:r>
        <w:br/>
        <w:t>Eh‘ der Tag kommt, sie zu rächen!</w:t>
      </w:r>
    </w:p>
    <w:p w14:paraId="3E07294C" w14:textId="77777777" w:rsidR="004A02C8" w:rsidRDefault="004A02C8" w:rsidP="00697794">
      <w:pPr>
        <w:pStyle w:val="StandardWeb"/>
      </w:pPr>
      <w:r>
        <w:t>Strafbar seufz‘ ich auf mit Bangen,</w:t>
      </w:r>
      <w:r>
        <w:br/>
        <w:t xml:space="preserve">Schuld, sie </w:t>
      </w:r>
      <w:proofErr w:type="spellStart"/>
      <w:r>
        <w:t>röthet</w:t>
      </w:r>
      <w:proofErr w:type="spellEnd"/>
      <w:r>
        <w:t xml:space="preserve"> meine Wangen,</w:t>
      </w:r>
      <w:r>
        <w:br/>
        <w:t>Lass mein Flehen Gnad‘ erlangen!</w:t>
      </w:r>
    </w:p>
    <w:p w14:paraId="33C8217A" w14:textId="77777777" w:rsidR="004A02C8" w:rsidRDefault="004A02C8" w:rsidP="00697794">
      <w:pPr>
        <w:pStyle w:val="StandardWeb"/>
      </w:pPr>
      <w:r>
        <w:t>Der du schuldfrei sprachst Marien,</w:t>
      </w:r>
      <w:r>
        <w:br/>
        <w:t>Der dem Schächer du verziehen,</w:t>
      </w:r>
      <w:r>
        <w:br/>
        <w:t>Hast auch Hoffnung mir verliehen.</w:t>
      </w:r>
    </w:p>
    <w:p w14:paraId="1FB90922" w14:textId="77777777" w:rsidR="004A02C8" w:rsidRDefault="004A02C8" w:rsidP="00697794">
      <w:pPr>
        <w:pStyle w:val="StandardWeb"/>
      </w:pPr>
      <w:r>
        <w:t xml:space="preserve">Darf ich </w:t>
      </w:r>
      <w:proofErr w:type="spellStart"/>
      <w:r>
        <w:t>fleh’n</w:t>
      </w:r>
      <w:proofErr w:type="spellEnd"/>
      <w:r>
        <w:t xml:space="preserve">? Bin ich dir </w:t>
      </w:r>
      <w:proofErr w:type="spellStart"/>
      <w:r>
        <w:t>theuer</w:t>
      </w:r>
      <w:proofErr w:type="spellEnd"/>
      <w:r>
        <w:t>?</w:t>
      </w:r>
      <w:r>
        <w:br/>
        <w:t>Sei barmherzig, o du Treuer,</w:t>
      </w:r>
      <w:r>
        <w:br/>
        <w:t xml:space="preserve">Rette mich vom </w:t>
      </w:r>
      <w:proofErr w:type="spellStart"/>
      <w:r>
        <w:t>ew’gen</w:t>
      </w:r>
      <w:proofErr w:type="spellEnd"/>
      <w:r>
        <w:t xml:space="preserve"> Feuer!</w:t>
      </w:r>
    </w:p>
    <w:p w14:paraId="18A01F97" w14:textId="77777777" w:rsidR="004A02C8" w:rsidRDefault="004A02C8" w:rsidP="00697794">
      <w:pPr>
        <w:pStyle w:val="StandardWeb"/>
      </w:pPr>
      <w:r>
        <w:t>Zu den Schafen, Jesu, stelle</w:t>
      </w:r>
      <w:r>
        <w:br/>
        <w:t>Mich zur Rechten, Gnadenquelle,</w:t>
      </w:r>
      <w:r>
        <w:br/>
        <w:t>Fern den Böcken, fern der Hölle!</w:t>
      </w:r>
    </w:p>
    <w:p w14:paraId="51E8AD36" w14:textId="77777777" w:rsidR="004A02C8" w:rsidRDefault="004A02C8" w:rsidP="00697794">
      <w:pPr>
        <w:pStyle w:val="StandardWeb"/>
      </w:pPr>
      <w:r>
        <w:t xml:space="preserve">Wenn die </w:t>
      </w:r>
      <w:proofErr w:type="spellStart"/>
      <w:r>
        <w:t>ew’ger</w:t>
      </w:r>
      <w:proofErr w:type="spellEnd"/>
      <w:r>
        <w:t xml:space="preserve"> Qual Geweihten</w:t>
      </w:r>
      <w:r>
        <w:br/>
        <w:t>Heulend hin zum Abgrund schreiten,</w:t>
      </w:r>
      <w:r>
        <w:br/>
        <w:t xml:space="preserve">Nimm mich zu den </w:t>
      </w:r>
      <w:proofErr w:type="spellStart"/>
      <w:r>
        <w:t>Benedeyten</w:t>
      </w:r>
      <w:proofErr w:type="spellEnd"/>
      <w:r>
        <w:t>.</w:t>
      </w:r>
    </w:p>
    <w:p w14:paraId="6649C3C9" w14:textId="77777777" w:rsidR="004A02C8" w:rsidRDefault="004A02C8" w:rsidP="00697794">
      <w:pPr>
        <w:pStyle w:val="StandardWeb"/>
      </w:pPr>
      <w:r>
        <w:t>Tief gebeugt im Staube, wende</w:t>
      </w:r>
      <w:r>
        <w:br/>
        <w:t>Ich zu dir mein Herz: O spende</w:t>
      </w:r>
      <w:r>
        <w:br/>
        <w:t>Mir, mein Gott, ein selig Ende.</w:t>
      </w:r>
    </w:p>
    <w:p w14:paraId="36E8E7B0" w14:textId="77777777" w:rsidR="004A02C8" w:rsidRDefault="004A02C8" w:rsidP="00697794">
      <w:pPr>
        <w:pStyle w:val="StandardWeb"/>
      </w:pPr>
      <w:r>
        <w:t>O du Tag, wo Tausend weinen,</w:t>
      </w:r>
      <w:r>
        <w:br/>
        <w:t>Die aus ihrem Grab‘ erscheinen</w:t>
      </w:r>
      <w:r>
        <w:br/>
        <w:t>Vor dem ernsten Richterthrone,</w:t>
      </w:r>
      <w:r>
        <w:br/>
        <w:t>Schon, Gott, sie schone, schone!</w:t>
      </w:r>
    </w:p>
    <w:p w14:paraId="200D1378" w14:textId="77777777" w:rsidR="004A02C8" w:rsidRDefault="004A02C8" w:rsidP="00697794">
      <w:pPr>
        <w:pStyle w:val="StandardWeb"/>
      </w:pPr>
      <w:r>
        <w:t>Frommer Jesu, lasse du</w:t>
      </w:r>
      <w:r>
        <w:br/>
      </w:r>
      <w:proofErr w:type="spellStart"/>
      <w:r>
        <w:t>Eingehn</w:t>
      </w:r>
      <w:proofErr w:type="spellEnd"/>
      <w:r>
        <w:t xml:space="preserve"> sie zu deiner Ruh!</w:t>
      </w:r>
    </w:p>
    <w:p w14:paraId="2D27F004"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48830904" w14:textId="0C6EC215" w:rsidR="004A02C8" w:rsidRDefault="004A02C8" w:rsidP="00697794">
      <w:pPr>
        <w:pStyle w:val="berschrift1"/>
      </w:pPr>
      <w:r w:rsidRPr="00BB5A89">
        <w:t xml:space="preserve">Ebeling, Christoph Daniel – Dies </w:t>
      </w:r>
      <w:r w:rsidR="00BF31A1">
        <w:t>Irae</w:t>
      </w:r>
    </w:p>
    <w:p w14:paraId="65FDC82D" w14:textId="77777777" w:rsidR="004A02C8" w:rsidRDefault="004A02C8" w:rsidP="00697794">
      <w:pPr>
        <w:pStyle w:val="StandardWeb"/>
      </w:pPr>
      <w:r>
        <w:t>Erden wanken, Welten beben,</w:t>
      </w:r>
      <w:r>
        <w:br/>
        <w:t>Wenn du, Herr, dich wirst erheben,</w:t>
      </w:r>
      <w:r>
        <w:br/>
        <w:t>Richtend über Tod und Leben.</w:t>
      </w:r>
    </w:p>
    <w:p w14:paraId="53F54B80" w14:textId="77777777" w:rsidR="004A02C8" w:rsidRDefault="004A02C8" w:rsidP="00697794">
      <w:pPr>
        <w:pStyle w:val="StandardWeb"/>
      </w:pPr>
      <w:r>
        <w:t>Ach, vor jenen Ungewittern,</w:t>
      </w:r>
      <w:r>
        <w:br/>
        <w:t>Die der Welten Bau erschüttern,</w:t>
      </w:r>
      <w:r>
        <w:br/>
        <w:t>Werden alle Frevler zittern.</w:t>
      </w:r>
    </w:p>
    <w:p w14:paraId="045E4F96" w14:textId="77777777" w:rsidR="004A02C8" w:rsidRDefault="004A02C8" w:rsidP="00697794">
      <w:pPr>
        <w:pStyle w:val="StandardWeb"/>
      </w:pPr>
      <w:r>
        <w:t xml:space="preserve">Einst </w:t>
      </w:r>
      <w:proofErr w:type="spellStart"/>
      <w:r>
        <w:t>gehn</w:t>
      </w:r>
      <w:proofErr w:type="spellEnd"/>
      <w:r>
        <w:t xml:space="preserve"> beim Posaunen schalle,</w:t>
      </w:r>
      <w:r>
        <w:br/>
        <w:t xml:space="preserve">Deine </w:t>
      </w:r>
      <w:proofErr w:type="spellStart"/>
      <w:r>
        <w:t>Todten</w:t>
      </w:r>
      <w:proofErr w:type="spellEnd"/>
      <w:r>
        <w:t xml:space="preserve"> </w:t>
      </w:r>
      <w:proofErr w:type="spellStart"/>
      <w:r>
        <w:t>gehn</w:t>
      </w:r>
      <w:proofErr w:type="spellEnd"/>
      <w:r>
        <w:t xml:space="preserve"> wir Alle,</w:t>
      </w:r>
      <w:r>
        <w:br/>
        <w:t>Aus der Gräber düstern Halle.</w:t>
      </w:r>
    </w:p>
    <w:p w14:paraId="311FD80D" w14:textId="77777777" w:rsidR="004A02C8" w:rsidRDefault="004A02C8" w:rsidP="00697794">
      <w:pPr>
        <w:pStyle w:val="StandardWeb"/>
      </w:pPr>
      <w:r>
        <w:t>Keine Sünde bleibt verborgen,</w:t>
      </w:r>
      <w:r>
        <w:br/>
        <w:t xml:space="preserve">Dort an jenem </w:t>
      </w:r>
      <w:proofErr w:type="spellStart"/>
      <w:r>
        <w:t>grossen</w:t>
      </w:r>
      <w:proofErr w:type="spellEnd"/>
      <w:r>
        <w:t xml:space="preserve"> Morgen,</w:t>
      </w:r>
      <w:r>
        <w:br/>
        <w:t>Wird ihr Lohn ihr widerfahren.</w:t>
      </w:r>
    </w:p>
    <w:p w14:paraId="2DB04B28" w14:textId="77777777" w:rsidR="004A02C8" w:rsidRDefault="004A02C8" w:rsidP="00697794">
      <w:pPr>
        <w:pStyle w:val="StandardWeb"/>
      </w:pPr>
      <w:r>
        <w:t xml:space="preserve">Jede </w:t>
      </w:r>
      <w:proofErr w:type="spellStart"/>
      <w:r>
        <w:t>That</w:t>
      </w:r>
      <w:proofErr w:type="spellEnd"/>
      <w:r>
        <w:t xml:space="preserve"> wird der Gerechte</w:t>
      </w:r>
      <w:r>
        <w:br/>
        <w:t>Aus der Hülle finstrer Nächte,</w:t>
      </w:r>
      <w:r>
        <w:br/>
        <w:t>Aus dem Dunkel offenbaren.</w:t>
      </w:r>
    </w:p>
    <w:p w14:paraId="5F400E9A" w14:textId="77777777" w:rsidR="004A02C8" w:rsidRDefault="004A02C8" w:rsidP="00697794">
      <w:pPr>
        <w:pStyle w:val="StandardWeb"/>
      </w:pPr>
      <w:r>
        <w:t>An dem feierlichen Tage</w:t>
      </w:r>
      <w:r>
        <w:br/>
        <w:t>Wirst du mit gerechter Waage</w:t>
      </w:r>
      <w:r>
        <w:br/>
        <w:t>Jedem Sterblichen vergelten.</w:t>
      </w:r>
    </w:p>
    <w:p w14:paraId="377D1851" w14:textId="77777777" w:rsidR="004A02C8" w:rsidRDefault="004A02C8" w:rsidP="00697794">
      <w:pPr>
        <w:pStyle w:val="StandardWeb"/>
      </w:pPr>
      <w:r>
        <w:t>Ach, wer wird vor dir bestehen?</w:t>
      </w:r>
      <w:r>
        <w:br/>
        <w:t>Wer begnadigt dann mich Armen?</w:t>
      </w:r>
      <w:r>
        <w:br/>
        <w:t>Wer wird unser sich erbarmen?</w:t>
      </w:r>
    </w:p>
    <w:p w14:paraId="551AA441" w14:textId="77777777" w:rsidR="004A02C8" w:rsidRDefault="004A02C8" w:rsidP="00697794">
      <w:pPr>
        <w:pStyle w:val="StandardWeb"/>
      </w:pPr>
      <w:r>
        <w:t>Herr, du strafest freche Sünder,</w:t>
      </w:r>
      <w:r>
        <w:br/>
        <w:t>Du begnadigst deine Kinder;</w:t>
      </w:r>
      <w:r>
        <w:br/>
        <w:t xml:space="preserve">Rette uns von den </w:t>
      </w:r>
      <w:proofErr w:type="spellStart"/>
      <w:r>
        <w:t>Verlornen</w:t>
      </w:r>
      <w:proofErr w:type="spellEnd"/>
      <w:r>
        <w:t>.</w:t>
      </w:r>
    </w:p>
    <w:p w14:paraId="7A1C40BB" w14:textId="77777777" w:rsidR="004A02C8" w:rsidRDefault="004A02C8" w:rsidP="00697794">
      <w:pPr>
        <w:pStyle w:val="StandardWeb"/>
      </w:pPr>
      <w:r>
        <w:t>Liebevoll warst du hienieden,</w:t>
      </w:r>
      <w:r>
        <w:br/>
        <w:t>Gabst den Sündern deinen Frieden,</w:t>
      </w:r>
      <w:r>
        <w:br/>
        <w:t>Sei uns gnädig im Gerichte.</w:t>
      </w:r>
    </w:p>
    <w:p w14:paraId="28EC2E16" w14:textId="77777777" w:rsidR="004A02C8" w:rsidRDefault="004A02C8" w:rsidP="00697794">
      <w:pPr>
        <w:pStyle w:val="StandardWeb"/>
      </w:pPr>
      <w:r>
        <w:t>Du warst sanft und voll Erbarmen,</w:t>
      </w:r>
      <w:r>
        <w:br/>
        <w:t>Freundlich, liebreich, halfst den Armen,</w:t>
      </w:r>
      <w:r>
        <w:br/>
        <w:t>Sei uns gnädig, unser Mittler.</w:t>
      </w:r>
    </w:p>
    <w:p w14:paraId="07B0C80E" w14:textId="77777777" w:rsidR="004A02C8" w:rsidRDefault="004A02C8" w:rsidP="00697794">
      <w:pPr>
        <w:pStyle w:val="StandardWeb"/>
      </w:pPr>
      <w:r>
        <w:t>Richter über Tod und Leben,</w:t>
      </w:r>
      <w:r>
        <w:br/>
        <w:t>Dir will ich mich ganz ergeben,</w:t>
      </w:r>
      <w:r>
        <w:br/>
        <w:t>Ja, wir nahen deinem Throne.</w:t>
      </w:r>
    </w:p>
    <w:p w14:paraId="23F76E32" w14:textId="77777777" w:rsidR="004A02C8" w:rsidRDefault="004A02C8" w:rsidP="00697794">
      <w:pPr>
        <w:pStyle w:val="StandardWeb"/>
      </w:pPr>
      <w:r>
        <w:t>Lass uns Gnade vor dir finden,</w:t>
      </w:r>
      <w:r>
        <w:br/>
        <w:t>Uns belasten schwere Sünden,</w:t>
      </w:r>
      <w:r>
        <w:br/>
      </w:r>
      <w:proofErr w:type="spellStart"/>
      <w:r>
        <w:t>Grosser</w:t>
      </w:r>
      <w:proofErr w:type="spellEnd"/>
      <w:r>
        <w:t xml:space="preserve"> Richter, o verschone!</w:t>
      </w:r>
    </w:p>
    <w:p w14:paraId="664B34FA" w14:textId="77777777" w:rsidR="004A02C8" w:rsidRDefault="004A02C8" w:rsidP="00697794">
      <w:pPr>
        <w:pStyle w:val="StandardWeb"/>
      </w:pPr>
      <w:r>
        <w:t xml:space="preserve">Die </w:t>
      </w:r>
      <w:proofErr w:type="spellStart"/>
      <w:r>
        <w:t>Verlornen</w:t>
      </w:r>
      <w:proofErr w:type="spellEnd"/>
      <w:r>
        <w:t xml:space="preserve"> zu erretten</w:t>
      </w:r>
      <w:r>
        <w:br/>
        <w:t xml:space="preserve">Aus der Sünde </w:t>
      </w:r>
      <w:proofErr w:type="spellStart"/>
      <w:r>
        <w:t>Sclavenketten</w:t>
      </w:r>
      <w:proofErr w:type="spellEnd"/>
      <w:r>
        <w:t>,</w:t>
      </w:r>
      <w:r>
        <w:br/>
        <w:t xml:space="preserve">War dein </w:t>
      </w:r>
      <w:proofErr w:type="spellStart"/>
      <w:r>
        <w:t>grosses</w:t>
      </w:r>
      <w:proofErr w:type="spellEnd"/>
      <w:r>
        <w:t xml:space="preserve"> Werk auf Erden.</w:t>
      </w:r>
    </w:p>
    <w:p w14:paraId="6E3C393A" w14:textId="77777777" w:rsidR="004A02C8" w:rsidRDefault="004A02C8" w:rsidP="00697794">
      <w:pPr>
        <w:pStyle w:val="StandardWeb"/>
      </w:pPr>
      <w:r>
        <w:t>Du erforschest unsre Seelen,</w:t>
      </w:r>
      <w:r>
        <w:br/>
        <w:t xml:space="preserve">O </w:t>
      </w:r>
      <w:proofErr w:type="spellStart"/>
      <w:r>
        <w:t>vergieb</w:t>
      </w:r>
      <w:proofErr w:type="spellEnd"/>
      <w:r>
        <w:t xml:space="preserve"> uns, wann wir fehlen!</w:t>
      </w:r>
      <w:r>
        <w:br/>
        <w:t>Wende von uns das Verderben.</w:t>
      </w:r>
    </w:p>
    <w:p w14:paraId="176C612E" w14:textId="77777777" w:rsidR="004A02C8" w:rsidRDefault="004A02C8" w:rsidP="00697794">
      <w:pPr>
        <w:pStyle w:val="StandardWeb"/>
      </w:pPr>
      <w:r>
        <w:t>Lass uns Alle mit den Frommen</w:t>
      </w:r>
      <w:r>
        <w:br/>
        <w:t>Zu des Himmels Freuden kommen!</w:t>
      </w:r>
      <w:r>
        <w:br/>
        <w:t>Jesu, lass dein Heil uns erben.</w:t>
      </w:r>
    </w:p>
    <w:p w14:paraId="33D8E5F9" w14:textId="77777777" w:rsidR="004A02C8" w:rsidRDefault="004A02C8" w:rsidP="00697794">
      <w:pPr>
        <w:pStyle w:val="StandardWeb"/>
      </w:pPr>
      <w:r>
        <w:t>Freche Sünder werden zittern,</w:t>
      </w:r>
      <w:r>
        <w:br/>
        <w:t>Vor des Zornes Ungewittern,</w:t>
      </w:r>
      <w:r>
        <w:br/>
        <w:t>Rette du voll Huld die Deinen!</w:t>
      </w:r>
    </w:p>
    <w:p w14:paraId="22FB4724" w14:textId="77777777" w:rsidR="004A02C8" w:rsidRDefault="004A02C8" w:rsidP="00697794">
      <w:pPr>
        <w:pStyle w:val="StandardWeb"/>
      </w:pPr>
      <w:r>
        <w:t>Herr, dem wir im Staube nahen,</w:t>
      </w:r>
      <w:r>
        <w:br/>
        <w:t xml:space="preserve">Lass Vergebung uns </w:t>
      </w:r>
      <w:proofErr w:type="spellStart"/>
      <w:r>
        <w:t>empfahen</w:t>
      </w:r>
      <w:proofErr w:type="spellEnd"/>
      <w:r>
        <w:t>,</w:t>
      </w:r>
      <w:r>
        <w:br/>
        <w:t>O, Erbarmer, sei uns gnädig.</w:t>
      </w:r>
    </w:p>
    <w:p w14:paraId="1CE50713" w14:textId="77777777" w:rsidR="004A02C8" w:rsidRDefault="004A02C8" w:rsidP="00697794">
      <w:pPr>
        <w:pStyle w:val="StandardWeb"/>
      </w:pPr>
      <w:r>
        <w:t>Feierliche, ernste Stunde,</w:t>
      </w:r>
      <w:r>
        <w:br/>
        <w:t>Wann der Richter wird erscheinen,</w:t>
      </w:r>
      <w:r>
        <w:br/>
        <w:t xml:space="preserve">Und die </w:t>
      </w:r>
      <w:proofErr w:type="spellStart"/>
      <w:r>
        <w:t>Todten</w:t>
      </w:r>
      <w:proofErr w:type="spellEnd"/>
      <w:r>
        <w:t xml:space="preserve"> sich erheben.</w:t>
      </w:r>
    </w:p>
    <w:p w14:paraId="194D12F6" w14:textId="77777777" w:rsidR="004A02C8" w:rsidRDefault="004A02C8" w:rsidP="00697794">
      <w:pPr>
        <w:pStyle w:val="StandardWeb"/>
      </w:pPr>
      <w:r>
        <w:t xml:space="preserve">O verleihe </w:t>
      </w:r>
      <w:proofErr w:type="spellStart"/>
      <w:r>
        <w:t>selig’s</w:t>
      </w:r>
      <w:proofErr w:type="spellEnd"/>
      <w:r>
        <w:t xml:space="preserve"> Leben</w:t>
      </w:r>
      <w:r>
        <w:br/>
        <w:t xml:space="preserve">Allen die sich deiner </w:t>
      </w:r>
      <w:proofErr w:type="spellStart"/>
      <w:r>
        <w:t>freu’n</w:t>
      </w:r>
      <w:proofErr w:type="spellEnd"/>
      <w:r>
        <w:br/>
        <w:t>Segne du sie, Ewiger!</w:t>
      </w:r>
    </w:p>
    <w:p w14:paraId="53DFECC4"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09190585" w14:textId="0E7898A9" w:rsidR="004A02C8" w:rsidRDefault="004A02C8" w:rsidP="00697794">
      <w:pPr>
        <w:pStyle w:val="berschrift1"/>
      </w:pPr>
      <w:r w:rsidRPr="00BB5A89">
        <w:t xml:space="preserve">Fichte, Johann Gottlieb – Dies </w:t>
      </w:r>
      <w:proofErr w:type="spellStart"/>
      <w:r w:rsidR="00BF31A1">
        <w:t>irae</w:t>
      </w:r>
      <w:proofErr w:type="spellEnd"/>
      <w:r w:rsidRPr="00BB5A89">
        <w:t>.</w:t>
      </w:r>
    </w:p>
    <w:p w14:paraId="1FF563CF" w14:textId="77777777" w:rsidR="004A02C8" w:rsidRDefault="004A02C8" w:rsidP="00697794">
      <w:pPr>
        <w:pStyle w:val="StandardWeb"/>
      </w:pPr>
      <w:r>
        <w:t>Jenen Tag, den Tag der Fülle,</w:t>
      </w:r>
      <w:r>
        <w:br/>
        <w:t>Fällt die Welt in Graus und Stille,</w:t>
      </w:r>
      <w:r>
        <w:br/>
        <w:t>David zeugt’s und die Sibylle.</w:t>
      </w:r>
    </w:p>
    <w:p w14:paraId="2402C149" w14:textId="77777777" w:rsidR="004A02C8" w:rsidRDefault="004A02C8" w:rsidP="00697794">
      <w:pPr>
        <w:pStyle w:val="StandardWeb"/>
      </w:pPr>
      <w:r>
        <w:t xml:space="preserve">Angst ergreift die </w:t>
      </w:r>
      <w:proofErr w:type="spellStart"/>
      <w:r>
        <w:t>Creaturen</w:t>
      </w:r>
      <w:proofErr w:type="spellEnd"/>
      <w:r>
        <w:t>,</w:t>
      </w:r>
      <w:r>
        <w:br/>
        <w:t>Wie sie in azurnen Fluren</w:t>
      </w:r>
      <w:r>
        <w:br/>
      </w:r>
      <w:proofErr w:type="spellStart"/>
      <w:r>
        <w:t>Seh’n</w:t>
      </w:r>
      <w:proofErr w:type="spellEnd"/>
      <w:r>
        <w:t xml:space="preserve"> des </w:t>
      </w:r>
      <w:proofErr w:type="spellStart"/>
      <w:r>
        <w:t>nah’nden</w:t>
      </w:r>
      <w:proofErr w:type="spellEnd"/>
      <w:r>
        <w:t xml:space="preserve"> Richters Spuren.</w:t>
      </w:r>
    </w:p>
    <w:p w14:paraId="18BDD321" w14:textId="77777777" w:rsidR="004A02C8" w:rsidRDefault="004A02C8" w:rsidP="00697794">
      <w:pPr>
        <w:pStyle w:val="StandardWeb"/>
      </w:pPr>
      <w:r>
        <w:t>Die Posaun‘ im Wundertone</w:t>
      </w:r>
      <w:r>
        <w:br/>
        <w:t>Regt auf, was in Gräbern wohne,</w:t>
      </w:r>
      <w:r>
        <w:br/>
        <w:t>Sich zu stellen vor dem Throne.</w:t>
      </w:r>
    </w:p>
    <w:p w14:paraId="45596903" w14:textId="77777777" w:rsidR="004A02C8" w:rsidRDefault="004A02C8" w:rsidP="00697794">
      <w:pPr>
        <w:pStyle w:val="StandardWeb"/>
      </w:pPr>
      <w:r>
        <w:t>Und der Tod gibt her mit Beben;</w:t>
      </w:r>
      <w:r>
        <w:br/>
        <w:t>Seinen Raub dem neuen Leben;</w:t>
      </w:r>
      <w:r>
        <w:br/>
        <w:t>Dann wird das Gericht anheben,</w:t>
      </w:r>
    </w:p>
    <w:p w14:paraId="121E71A2" w14:textId="77777777" w:rsidR="004A02C8" w:rsidRDefault="004A02C8" w:rsidP="00697794">
      <w:pPr>
        <w:pStyle w:val="StandardWeb"/>
      </w:pPr>
      <w:r>
        <w:t xml:space="preserve">Und des Richters </w:t>
      </w:r>
      <w:proofErr w:type="spellStart"/>
      <w:r>
        <w:t>mächt’gem</w:t>
      </w:r>
      <w:proofErr w:type="spellEnd"/>
      <w:r>
        <w:t xml:space="preserve"> Schalten</w:t>
      </w:r>
      <w:r>
        <w:br/>
        <w:t>Eine Rolle sich entfalten,</w:t>
      </w:r>
      <w:r>
        <w:br/>
        <w:t>Um das Weltgericht zu halten.</w:t>
      </w:r>
    </w:p>
    <w:p w14:paraId="34FA09A7" w14:textId="77777777" w:rsidR="004A02C8" w:rsidRDefault="004A02C8" w:rsidP="00697794">
      <w:pPr>
        <w:pStyle w:val="StandardWeb"/>
      </w:pPr>
      <w:r>
        <w:t xml:space="preserve">Was hier floh‘ die </w:t>
      </w:r>
      <w:proofErr w:type="spellStart"/>
      <w:r>
        <w:t>Offenbarheit</w:t>
      </w:r>
      <w:proofErr w:type="spellEnd"/>
      <w:r>
        <w:t>,</w:t>
      </w:r>
      <w:r>
        <w:br/>
        <w:t>Tritt allda heraus in Klarheit,</w:t>
      </w:r>
      <w:r>
        <w:br/>
        <w:t>Wird gerichtet nach der Wahrheit.</w:t>
      </w:r>
    </w:p>
    <w:p w14:paraId="77510F2D" w14:textId="77777777" w:rsidR="004A02C8" w:rsidRDefault="004A02C8" w:rsidP="00697794">
      <w:pPr>
        <w:pStyle w:val="StandardWeb"/>
      </w:pPr>
      <w:r>
        <w:t xml:space="preserve">Was sag ich dann? Wen </w:t>
      </w:r>
      <w:proofErr w:type="spellStart"/>
      <w:r>
        <w:t>erkühren</w:t>
      </w:r>
      <w:proofErr w:type="spellEnd"/>
      <w:r>
        <w:t>,</w:t>
      </w:r>
      <w:r>
        <w:br/>
        <w:t>Meine Sache da zu führen,</w:t>
      </w:r>
      <w:r>
        <w:br/>
        <w:t>Wo selbst Reine Fehler spüren?</w:t>
      </w:r>
    </w:p>
    <w:p w14:paraId="7BC0246F" w14:textId="77777777" w:rsidR="004A02C8" w:rsidRDefault="004A02C8" w:rsidP="00697794">
      <w:pPr>
        <w:pStyle w:val="StandardWeb"/>
      </w:pPr>
      <w:r>
        <w:t xml:space="preserve">Herrscher, dessen </w:t>
      </w:r>
      <w:proofErr w:type="spellStart"/>
      <w:r>
        <w:t>furchtbar’n</w:t>
      </w:r>
      <w:proofErr w:type="spellEnd"/>
      <w:r>
        <w:t xml:space="preserve"> </w:t>
      </w:r>
      <w:proofErr w:type="spellStart"/>
      <w:r>
        <w:t>Grösse</w:t>
      </w:r>
      <w:proofErr w:type="spellEnd"/>
      <w:r>
        <w:br/>
        <w:t xml:space="preserve">Ich erheb_ in meiner </w:t>
      </w:r>
      <w:proofErr w:type="spellStart"/>
      <w:r>
        <w:t>Blösse</w:t>
      </w:r>
      <w:proofErr w:type="spellEnd"/>
      <w:r>
        <w:t>,</w:t>
      </w:r>
      <w:r>
        <w:br/>
        <w:t>Gnadenquell dein Spruch mich löse.</w:t>
      </w:r>
    </w:p>
    <w:p w14:paraId="1542B688" w14:textId="77777777" w:rsidR="004A02C8" w:rsidRDefault="004A02C8" w:rsidP="00697794">
      <w:pPr>
        <w:pStyle w:val="StandardWeb"/>
      </w:pPr>
      <w:r>
        <w:t>Dass sodann ich nicht entfliehe</w:t>
      </w:r>
      <w:r>
        <w:br/>
        <w:t>Deinem Schirm‘, o Jesu; siehe,</w:t>
      </w:r>
      <w:r>
        <w:br/>
        <w:t>Ich war Ziel ja deiner Mühe.</w:t>
      </w:r>
    </w:p>
    <w:p w14:paraId="3B612ACA" w14:textId="77777777" w:rsidR="004A02C8" w:rsidRDefault="004A02C8" w:rsidP="00697794">
      <w:pPr>
        <w:pStyle w:val="StandardWeb"/>
      </w:pPr>
      <w:r>
        <w:t xml:space="preserve">Hast am Kreuz, an </w:t>
      </w:r>
      <w:proofErr w:type="spellStart"/>
      <w:r>
        <w:t>mächt’ger</w:t>
      </w:r>
      <w:proofErr w:type="spellEnd"/>
      <w:r>
        <w:t xml:space="preserve"> Fassung,</w:t>
      </w:r>
      <w:r>
        <w:br/>
        <w:t xml:space="preserve">Mir erworben </w:t>
      </w:r>
      <w:proofErr w:type="spellStart"/>
      <w:r>
        <w:t>Sünd’erlassung</w:t>
      </w:r>
      <w:proofErr w:type="spellEnd"/>
      <w:r>
        <w:t>,</w:t>
      </w:r>
      <w:r>
        <w:br/>
        <w:t>Bleib‘ ich dann in der Umfassung.</w:t>
      </w:r>
    </w:p>
    <w:p w14:paraId="19B367BE" w14:textId="77777777" w:rsidR="004A02C8" w:rsidRDefault="004A02C8" w:rsidP="00697794">
      <w:pPr>
        <w:pStyle w:val="StandardWeb"/>
      </w:pPr>
      <w:r>
        <w:t>Richter, Tilger meiner Sache,</w:t>
      </w:r>
      <w:r>
        <w:br/>
      </w:r>
      <w:proofErr w:type="spellStart"/>
      <w:r>
        <w:t>Gieb</w:t>
      </w:r>
      <w:proofErr w:type="spellEnd"/>
      <w:r>
        <w:t>, dass ich in dir erwache,</w:t>
      </w:r>
      <w:r>
        <w:br/>
        <w:t>Eh‘ erscheint der Tag der Rache!</w:t>
      </w:r>
    </w:p>
    <w:p w14:paraId="129FAE21" w14:textId="77777777" w:rsidR="004A02C8" w:rsidRDefault="004A02C8" w:rsidP="00697794">
      <w:pPr>
        <w:pStyle w:val="StandardWeb"/>
      </w:pPr>
      <w:r>
        <w:t xml:space="preserve">Nieder </w:t>
      </w:r>
      <w:proofErr w:type="spellStart"/>
      <w:r>
        <w:t>werf</w:t>
      </w:r>
      <w:proofErr w:type="spellEnd"/>
      <w:r>
        <w:t>‘ ich mich in Demuth,</w:t>
      </w:r>
      <w:r>
        <w:br/>
        <w:t xml:space="preserve">Hin </w:t>
      </w:r>
      <w:proofErr w:type="spellStart"/>
      <w:r>
        <w:t>zerfliess</w:t>
      </w:r>
      <w:proofErr w:type="spellEnd"/>
      <w:r>
        <w:t xml:space="preserve">‘ ich dir in </w:t>
      </w:r>
      <w:proofErr w:type="spellStart"/>
      <w:r>
        <w:t>Wehmuth</w:t>
      </w:r>
      <w:proofErr w:type="spellEnd"/>
      <w:r>
        <w:t>;</w:t>
      </w:r>
      <w:r>
        <w:br/>
        <w:t>Ob der Schuld sieh‘ meine Demuth!</w:t>
      </w:r>
    </w:p>
    <w:p w14:paraId="12E7F41E" w14:textId="77777777" w:rsidR="004A02C8" w:rsidRDefault="004A02C8" w:rsidP="00697794">
      <w:pPr>
        <w:pStyle w:val="StandardWeb"/>
      </w:pPr>
      <w:r>
        <w:t>Gnade, die Marien offen,</w:t>
      </w:r>
      <w:r>
        <w:br/>
        <w:t xml:space="preserve">Die des Schächers </w:t>
      </w:r>
      <w:proofErr w:type="spellStart"/>
      <w:r>
        <w:t>Reu</w:t>
      </w:r>
      <w:proofErr w:type="spellEnd"/>
      <w:r>
        <w:t>‘ getroffen,</w:t>
      </w:r>
      <w:r>
        <w:br/>
        <w:t>Lässt auch mich Erbarmen hoffen.</w:t>
      </w:r>
    </w:p>
    <w:p w14:paraId="678CEB5A" w14:textId="77777777" w:rsidR="004A02C8" w:rsidRDefault="004A02C8" w:rsidP="00697794">
      <w:pPr>
        <w:pStyle w:val="StandardWeb"/>
      </w:pPr>
      <w:r>
        <w:t xml:space="preserve">Zwar mein </w:t>
      </w:r>
      <w:proofErr w:type="spellStart"/>
      <w:r>
        <w:t>Fleh’n</w:t>
      </w:r>
      <w:proofErr w:type="spellEnd"/>
      <w:r>
        <w:t xml:space="preserve"> ist zu geringe;</w:t>
      </w:r>
      <w:r>
        <w:br/>
        <w:t xml:space="preserve">Doch du </w:t>
      </w:r>
      <w:proofErr w:type="spellStart"/>
      <w:r>
        <w:t>thatest</w:t>
      </w:r>
      <w:proofErr w:type="spellEnd"/>
      <w:r>
        <w:t xml:space="preserve"> </w:t>
      </w:r>
      <w:proofErr w:type="spellStart"/>
      <w:r>
        <w:t>grosse</w:t>
      </w:r>
      <w:proofErr w:type="spellEnd"/>
      <w:r>
        <w:t xml:space="preserve"> Dinge,</w:t>
      </w:r>
      <w:r>
        <w:br/>
        <w:t xml:space="preserve">Dass dem </w:t>
      </w:r>
      <w:proofErr w:type="spellStart"/>
      <w:r>
        <w:t>Feu’rpfuhl</w:t>
      </w:r>
      <w:proofErr w:type="spellEnd"/>
      <w:r>
        <w:t xml:space="preserve"> ich entginge.</w:t>
      </w:r>
    </w:p>
    <w:p w14:paraId="242DCE56" w14:textId="77777777" w:rsidR="004A02C8" w:rsidRDefault="004A02C8" w:rsidP="00697794">
      <w:pPr>
        <w:pStyle w:val="StandardWeb"/>
      </w:pPr>
      <w:r>
        <w:t>Stell mich rechts zu deinen Schaaren,</w:t>
      </w:r>
      <w:r>
        <w:br/>
        <w:t xml:space="preserve">Vor den Böcken </w:t>
      </w:r>
      <w:proofErr w:type="spellStart"/>
      <w:r>
        <w:t>wolls’t</w:t>
      </w:r>
      <w:proofErr w:type="spellEnd"/>
      <w:r>
        <w:t xml:space="preserve"> mich wahren,</w:t>
      </w:r>
      <w:r>
        <w:br/>
        <w:t>Lass mich nicht mit ihnen fahren.</w:t>
      </w:r>
    </w:p>
    <w:p w14:paraId="0C518FA3" w14:textId="77777777" w:rsidR="004A02C8" w:rsidRDefault="004A02C8" w:rsidP="00697794">
      <w:pPr>
        <w:pStyle w:val="StandardWeb"/>
      </w:pPr>
      <w:r>
        <w:t>Wo die Weg‘ auf immer scheiden,</w:t>
      </w:r>
      <w:r>
        <w:br/>
        <w:t xml:space="preserve">Jene </w:t>
      </w:r>
      <w:proofErr w:type="spellStart"/>
      <w:r>
        <w:t>geh’n</w:t>
      </w:r>
      <w:proofErr w:type="spellEnd"/>
      <w:r>
        <w:t xml:space="preserve"> zu </w:t>
      </w:r>
      <w:proofErr w:type="spellStart"/>
      <w:r>
        <w:t>ew’gen</w:t>
      </w:r>
      <w:proofErr w:type="spellEnd"/>
      <w:r>
        <w:t xml:space="preserve"> Leiden,</w:t>
      </w:r>
      <w:r>
        <w:br/>
        <w:t>Lass mich heim zu deinen Freuden.</w:t>
      </w:r>
    </w:p>
    <w:p w14:paraId="30002440" w14:textId="77777777" w:rsidR="004A02C8" w:rsidRDefault="004A02C8" w:rsidP="00697794">
      <w:pPr>
        <w:pStyle w:val="StandardWeb"/>
      </w:pPr>
      <w:r>
        <w:t>Denk in welcher Jammermiene</w:t>
      </w:r>
      <w:r>
        <w:br/>
        <w:t xml:space="preserve">Ich </w:t>
      </w:r>
      <w:proofErr w:type="spellStart"/>
      <w:r>
        <w:t>gesuchet</w:t>
      </w:r>
      <w:proofErr w:type="spellEnd"/>
      <w:r>
        <w:t xml:space="preserve"> deine Sühne,</w:t>
      </w:r>
      <w:r>
        <w:br/>
        <w:t>Dass mir selig‘ End‘ erschiene!</w:t>
      </w:r>
    </w:p>
    <w:p w14:paraId="47A4E288"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1222596D" w14:textId="6854137E" w:rsidR="004A02C8" w:rsidRDefault="00BB5A89" w:rsidP="00697794">
      <w:pPr>
        <w:pStyle w:val="berschrift1"/>
      </w:pPr>
      <w:r>
        <w:t xml:space="preserve">Follen, </w:t>
      </w:r>
      <w:r w:rsidR="004A02C8" w:rsidRPr="00BB5A89">
        <w:t xml:space="preserve">Adolph Ludwig – Dies </w:t>
      </w:r>
      <w:r w:rsidR="00BF31A1">
        <w:t>Irae</w:t>
      </w:r>
    </w:p>
    <w:p w14:paraId="4ACD657E" w14:textId="77777777" w:rsidR="004A02C8" w:rsidRDefault="004A02C8" w:rsidP="00697794">
      <w:pPr>
        <w:pStyle w:val="StandardWeb"/>
      </w:pPr>
      <w:r>
        <w:t>Tag des Zornes, wenn er taget:</w:t>
      </w:r>
      <w:r>
        <w:br/>
      </w:r>
      <w:proofErr w:type="spellStart"/>
      <w:r>
        <w:t>Feuerloh</w:t>
      </w:r>
      <w:proofErr w:type="spellEnd"/>
      <w:r>
        <w:t xml:space="preserve"> die Zeit zernaget:</w:t>
      </w:r>
      <w:r>
        <w:br/>
        <w:t>Wie Sibyll mit David saget.</w:t>
      </w:r>
    </w:p>
    <w:p w14:paraId="44BB63C5" w14:textId="77777777" w:rsidR="004A02C8" w:rsidRDefault="004A02C8" w:rsidP="00697794">
      <w:pPr>
        <w:pStyle w:val="StandardWeb"/>
      </w:pPr>
      <w:r>
        <w:t>Ha! wie wird dann sein ein Beben,</w:t>
      </w:r>
      <w:r>
        <w:br/>
        <w:t>Wird der Richter sich erheben,</w:t>
      </w:r>
      <w:r>
        <w:br/>
      </w:r>
      <w:proofErr w:type="spellStart"/>
      <w:r>
        <w:t>Allwärts</w:t>
      </w:r>
      <w:proofErr w:type="spellEnd"/>
      <w:r>
        <w:t xml:space="preserve"> strenges Recht zu geben!</w:t>
      </w:r>
    </w:p>
    <w:p w14:paraId="63EF63F7" w14:textId="77777777" w:rsidR="004A02C8" w:rsidRDefault="004A02C8" w:rsidP="00697794">
      <w:pPr>
        <w:pStyle w:val="StandardWeb"/>
      </w:pPr>
      <w:r>
        <w:t>Der Posaune seltsam Hallen</w:t>
      </w:r>
      <w:r>
        <w:br/>
        <w:t>Wird in allen Gräbern schallen;</w:t>
      </w:r>
      <w:r>
        <w:br/>
        <w:t>Zu dem Richtstuhl Geister wallen.</w:t>
      </w:r>
    </w:p>
    <w:p w14:paraId="71DAEE0B" w14:textId="77777777" w:rsidR="004A02C8" w:rsidRDefault="004A02C8" w:rsidP="00697794">
      <w:pPr>
        <w:pStyle w:val="StandardWeb"/>
      </w:pPr>
      <w:r>
        <w:t>Tod und Leben staunend sehen,</w:t>
      </w:r>
      <w:r>
        <w:br/>
        <w:t>Wie herfür die Leichen gehen,</w:t>
      </w:r>
      <w:r>
        <w:br/>
        <w:t>Dem Gerichte Rede stehen.</w:t>
      </w:r>
    </w:p>
    <w:p w14:paraId="76EB0ABD" w14:textId="77777777" w:rsidR="004A02C8" w:rsidRDefault="004A02C8" w:rsidP="00697794">
      <w:pPr>
        <w:pStyle w:val="StandardWeb"/>
      </w:pPr>
      <w:r>
        <w:t>Und man wird das Buch entfalten,</w:t>
      </w:r>
      <w:r>
        <w:br/>
        <w:t>Darin Alles steht enthalten;</w:t>
      </w:r>
      <w:r>
        <w:br/>
        <w:t>Darnach wird der Richter schalten.</w:t>
      </w:r>
    </w:p>
    <w:p w14:paraId="3207E07C" w14:textId="77777777" w:rsidR="004A02C8" w:rsidRDefault="004A02C8" w:rsidP="00697794">
      <w:pPr>
        <w:pStyle w:val="StandardWeb"/>
      </w:pPr>
      <w:r>
        <w:t>Also wenn da sitzt der Richter,</w:t>
      </w:r>
      <w:r>
        <w:br/>
        <w:t>Dunkles tritt in helle Lichter,</w:t>
      </w:r>
      <w:r>
        <w:br/>
        <w:t>Rache trifft die Bösewichter.</w:t>
      </w:r>
    </w:p>
    <w:p w14:paraId="733BB735" w14:textId="77777777" w:rsidR="004A02C8" w:rsidRDefault="004A02C8" w:rsidP="00697794">
      <w:pPr>
        <w:pStyle w:val="StandardWeb"/>
      </w:pPr>
      <w:r>
        <w:t>Weh! wie arm bin ich zu sagen!</w:t>
      </w:r>
      <w:r>
        <w:br/>
        <w:t>Welchem Schirmvogt soll ich klagen,</w:t>
      </w:r>
      <w:r>
        <w:br/>
        <w:t>Da Gerechte schier verzagen?</w:t>
      </w:r>
    </w:p>
    <w:p w14:paraId="54F05501" w14:textId="77777777" w:rsidR="004A02C8" w:rsidRDefault="004A02C8" w:rsidP="00697794">
      <w:pPr>
        <w:pStyle w:val="StandardWeb"/>
      </w:pPr>
      <w:r>
        <w:t xml:space="preserve">Der du, Fürst furchtbarer </w:t>
      </w:r>
      <w:proofErr w:type="spellStart"/>
      <w:r>
        <w:t>Grösse</w:t>
      </w:r>
      <w:proofErr w:type="spellEnd"/>
      <w:r>
        <w:t>,</w:t>
      </w:r>
      <w:r>
        <w:br/>
        <w:t>Nur verdammst das heillos Böse,</w:t>
      </w:r>
      <w:r>
        <w:br/>
        <w:t>Born der Liebe, mich erlöse!</w:t>
      </w:r>
    </w:p>
    <w:p w14:paraId="22F9DECF" w14:textId="77777777" w:rsidR="004A02C8" w:rsidRDefault="004A02C8" w:rsidP="00697794">
      <w:pPr>
        <w:pStyle w:val="StandardWeb"/>
      </w:pPr>
      <w:r>
        <w:t>Denk, o frommer Christ, in Gnaden,</w:t>
      </w:r>
      <w:r>
        <w:br/>
        <w:t xml:space="preserve">Ich war </w:t>
      </w:r>
      <w:proofErr w:type="spellStart"/>
      <w:r>
        <w:t>Ursach</w:t>
      </w:r>
      <w:proofErr w:type="spellEnd"/>
      <w:r>
        <w:t xml:space="preserve"> deinen Pfaden,</w:t>
      </w:r>
      <w:r>
        <w:br/>
      </w:r>
      <w:proofErr w:type="spellStart"/>
      <w:r>
        <w:t>Wend</w:t>
      </w:r>
      <w:proofErr w:type="spellEnd"/>
      <w:r>
        <w:t>‘ an jenem Tag den Schaden!</w:t>
      </w:r>
    </w:p>
    <w:p w14:paraId="66E55DB3" w14:textId="77777777" w:rsidR="004A02C8" w:rsidRDefault="004A02C8" w:rsidP="00697794">
      <w:pPr>
        <w:pStyle w:val="StandardWeb"/>
      </w:pPr>
      <w:r>
        <w:t>Suchend mich, sankst du in harter</w:t>
      </w:r>
      <w:r>
        <w:br/>
        <w:t>Müh‘, um mich am Kreuz Erstarrter!</w:t>
      </w:r>
      <w:r>
        <w:br/>
        <w:t>Nicht umsonst sei solche Marter!</w:t>
      </w:r>
    </w:p>
    <w:p w14:paraId="08488634" w14:textId="77777777" w:rsidR="004A02C8" w:rsidRDefault="004A02C8" w:rsidP="00697794">
      <w:pPr>
        <w:pStyle w:val="StandardWeb"/>
      </w:pPr>
      <w:r>
        <w:t>Richter der gerechten Rache!</w:t>
      </w:r>
      <w:r>
        <w:br/>
        <w:t>Das Geschenk „Vergebung“ mache,</w:t>
      </w:r>
      <w:r>
        <w:br/>
        <w:t xml:space="preserve">Eh‘ der </w:t>
      </w:r>
      <w:proofErr w:type="spellStart"/>
      <w:r>
        <w:t>Rachetag</w:t>
      </w:r>
      <w:proofErr w:type="spellEnd"/>
      <w:r>
        <w:t xml:space="preserve"> erwache!</w:t>
      </w:r>
    </w:p>
    <w:p w14:paraId="61513B20" w14:textId="77777777" w:rsidR="004A02C8" w:rsidRDefault="004A02C8" w:rsidP="00697794">
      <w:pPr>
        <w:pStyle w:val="StandardWeb"/>
      </w:pPr>
      <w:r>
        <w:t>Stöhnend, gleich dem Bösewichte,</w:t>
      </w:r>
      <w:r>
        <w:br/>
        <w:t>Roth von Schuld im Angesichte,</w:t>
      </w:r>
      <w:r>
        <w:br/>
      </w:r>
      <w:proofErr w:type="spellStart"/>
      <w:r>
        <w:t>Bet</w:t>
      </w:r>
      <w:proofErr w:type="spellEnd"/>
      <w:r>
        <w:t>‘ ich: Herr, Gott, gnädig richte!</w:t>
      </w:r>
    </w:p>
    <w:p w14:paraId="04562A59" w14:textId="77777777" w:rsidR="004A02C8" w:rsidRDefault="004A02C8" w:rsidP="00697794">
      <w:pPr>
        <w:pStyle w:val="StandardWeb"/>
      </w:pPr>
      <w:r>
        <w:t>Der du schuldfrei sprachst Marien,</w:t>
      </w:r>
      <w:r>
        <w:br/>
        <w:t>Der dem Schächer du verziehen</w:t>
      </w:r>
      <w:r>
        <w:br/>
        <w:t>Hast auch Hoffnung mir verliehen.</w:t>
      </w:r>
    </w:p>
    <w:p w14:paraId="78A34523" w14:textId="77777777" w:rsidR="004A02C8" w:rsidRDefault="004A02C8" w:rsidP="00697794">
      <w:pPr>
        <w:pStyle w:val="StandardWeb"/>
      </w:pPr>
      <w:r>
        <w:t xml:space="preserve">Unser Beten ist nicht </w:t>
      </w:r>
      <w:proofErr w:type="spellStart"/>
      <w:r>
        <w:t>theuer</w:t>
      </w:r>
      <w:proofErr w:type="spellEnd"/>
      <w:r>
        <w:t>,</w:t>
      </w:r>
      <w:r>
        <w:br/>
        <w:t>Doch du Gnadenreicher, Treuer,</w:t>
      </w:r>
      <w:r>
        <w:br/>
        <w:t xml:space="preserve">Rette mich vor </w:t>
      </w:r>
      <w:proofErr w:type="spellStart"/>
      <w:r>
        <w:t>ew’gem</w:t>
      </w:r>
      <w:proofErr w:type="spellEnd"/>
      <w:r>
        <w:t xml:space="preserve"> Feuer!</w:t>
      </w:r>
    </w:p>
    <w:p w14:paraId="2AA04162" w14:textId="77777777" w:rsidR="004A02C8" w:rsidRDefault="004A02C8" w:rsidP="00697794">
      <w:pPr>
        <w:pStyle w:val="StandardWeb"/>
      </w:pPr>
      <w:r>
        <w:t>Zu den Schäflein lass mich leiten,</w:t>
      </w:r>
      <w:r>
        <w:br/>
        <w:t>Fern den Böcken lass mich schreiten,</w:t>
      </w:r>
      <w:r>
        <w:br/>
        <w:t>Herr, zu deiner rechten Seiten.</w:t>
      </w:r>
    </w:p>
    <w:p w14:paraId="60F91535" w14:textId="77777777" w:rsidR="004A02C8" w:rsidRDefault="004A02C8" w:rsidP="00697794">
      <w:pPr>
        <w:pStyle w:val="StandardWeb"/>
      </w:pPr>
      <w:r>
        <w:t>Gott, wann du verruchte Bruten</w:t>
      </w:r>
      <w:r>
        <w:br/>
        <w:t>Dann verdammst zu Höllengluten,</w:t>
      </w:r>
      <w:r>
        <w:br/>
        <w:t>Rufe mich mit deinen Guten.</w:t>
      </w:r>
    </w:p>
    <w:p w14:paraId="4EAF6C78" w14:textId="77777777" w:rsidR="004A02C8" w:rsidRDefault="004A02C8" w:rsidP="00697794">
      <w:pPr>
        <w:pStyle w:val="StandardWeb"/>
      </w:pPr>
      <w:r>
        <w:t xml:space="preserve">Brünstig </w:t>
      </w:r>
      <w:proofErr w:type="spellStart"/>
      <w:r>
        <w:t>Fleh’n</w:t>
      </w:r>
      <w:proofErr w:type="spellEnd"/>
      <w:r>
        <w:t xml:space="preserve"> zu dir ich sende,</w:t>
      </w:r>
      <w:r>
        <w:br/>
        <w:t>Asche wird mein Herz elende,</w:t>
      </w:r>
      <w:r>
        <w:br/>
        <w:t xml:space="preserve">Herre Gott, </w:t>
      </w:r>
      <w:proofErr w:type="spellStart"/>
      <w:r>
        <w:t>verwalt</w:t>
      </w:r>
      <w:proofErr w:type="spellEnd"/>
      <w:r>
        <w:t>‘ mein Ende!</w:t>
      </w:r>
    </w:p>
    <w:p w14:paraId="3AE105BF" w14:textId="77777777" w:rsidR="004A02C8" w:rsidRDefault="004A02C8" w:rsidP="00697794">
      <w:pPr>
        <w:pStyle w:val="StandardWeb"/>
      </w:pPr>
      <w:r>
        <w:t>O du Tag, du Tag der Zähren,</w:t>
      </w:r>
      <w:r>
        <w:br/>
        <w:t>Der aus Asche wird verklären,</w:t>
      </w:r>
      <w:r>
        <w:br/>
        <w:t>Reif zum Spruch, das Volk der Erden!</w:t>
      </w:r>
      <w:r>
        <w:br/>
        <w:t>Dem, o Gott, lass Gnade werden.</w:t>
      </w:r>
    </w:p>
    <w:p w14:paraId="65A6352B" w14:textId="77777777" w:rsidR="004A02C8" w:rsidRDefault="004A02C8" w:rsidP="00697794">
      <w:pPr>
        <w:pStyle w:val="StandardWeb"/>
      </w:pPr>
      <w:r>
        <w:t>Frommer Jesu! Herre du:</w:t>
      </w:r>
      <w:r>
        <w:br/>
        <w:t>Schenke denen Rast und Ruh!</w:t>
      </w:r>
    </w:p>
    <w:p w14:paraId="54260B3B"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09B1853C" w14:textId="59F1F398" w:rsidR="00DE1FBE" w:rsidRDefault="00BB5A89" w:rsidP="00697794">
      <w:pPr>
        <w:pStyle w:val="berschrift1"/>
      </w:pPr>
      <w:r>
        <w:t xml:space="preserve">Freyberg, </w:t>
      </w:r>
      <w:r w:rsidR="00DE1FBE" w:rsidRPr="00BB5A89">
        <w:t xml:space="preserve">H.– Dies </w:t>
      </w:r>
      <w:r w:rsidR="00BF31A1">
        <w:t>Irae</w:t>
      </w:r>
    </w:p>
    <w:p w14:paraId="7A5112FA" w14:textId="77777777" w:rsidR="00DE1FBE" w:rsidRDefault="00DE1FBE" w:rsidP="00697794">
      <w:pPr>
        <w:pStyle w:val="StandardWeb"/>
      </w:pPr>
      <w:r>
        <w:t>Feuer wird am zornesschweren</w:t>
      </w:r>
      <w:r>
        <w:br/>
        <w:t>Tag‘, was zeitlich ist, zerstören,</w:t>
      </w:r>
      <w:r>
        <w:br/>
        <w:t>Wie Sibyll‘ und David lehren.</w:t>
      </w:r>
    </w:p>
    <w:p w14:paraId="13520C44" w14:textId="77777777" w:rsidR="00DE1FBE" w:rsidRDefault="00DE1FBE" w:rsidP="00697794">
      <w:pPr>
        <w:pStyle w:val="StandardWeb"/>
      </w:pPr>
      <w:r>
        <w:t>Zittern werden Aller Glieder,</w:t>
      </w:r>
      <w:r>
        <w:br/>
        <w:t>Wann der Richter steigt hernieder,</w:t>
      </w:r>
      <w:r>
        <w:br/>
        <w:t>Recht zu sprechen für und wieder.</w:t>
      </w:r>
    </w:p>
    <w:p w14:paraId="4DAD4187" w14:textId="77777777" w:rsidR="00DE1FBE" w:rsidRDefault="00DE1FBE" w:rsidP="00697794">
      <w:pPr>
        <w:pStyle w:val="StandardWeb"/>
      </w:pPr>
      <w:r>
        <w:t>Da wird, von Posaunenklängen</w:t>
      </w:r>
      <w:r>
        <w:br/>
        <w:t>Aufgeweckt, man Gräber sprengen,</w:t>
      </w:r>
      <w:r>
        <w:br/>
        <w:t>Vor den Richtstuhl sich zu drängen.</w:t>
      </w:r>
    </w:p>
    <w:p w14:paraId="0AB7B40F" w14:textId="77777777" w:rsidR="00DE1FBE" w:rsidRDefault="00DE1FBE" w:rsidP="00697794">
      <w:pPr>
        <w:pStyle w:val="StandardWeb"/>
      </w:pPr>
      <w:r>
        <w:t>Staunen werden Tod und Leben,</w:t>
      </w:r>
      <w:r>
        <w:br/>
        <w:t>Wann die Leiber sich erheben,</w:t>
      </w:r>
      <w:r>
        <w:br/>
        <w:t>Rechenschaft dem Herrn zu geben.</w:t>
      </w:r>
    </w:p>
    <w:p w14:paraId="44835906" w14:textId="77777777" w:rsidR="00DE1FBE" w:rsidRDefault="00DE1FBE" w:rsidP="00697794">
      <w:pPr>
        <w:pStyle w:val="StandardWeb"/>
      </w:pPr>
      <w:r>
        <w:t>Und das Buch wird aufgeschlagen,</w:t>
      </w:r>
      <w:r>
        <w:br/>
        <w:t>Worin Alles eingetragen,</w:t>
      </w:r>
      <w:r>
        <w:br/>
        <w:t>Danach wird den Spruch man sagen.</w:t>
      </w:r>
    </w:p>
    <w:p w14:paraId="7DFB1025" w14:textId="77777777" w:rsidR="00DE1FBE" w:rsidRDefault="00DE1FBE" w:rsidP="00697794">
      <w:pPr>
        <w:pStyle w:val="StandardWeb"/>
      </w:pPr>
      <w:r>
        <w:t>Sitzt der Richter, wird er richten,</w:t>
      </w:r>
      <w:r>
        <w:br/>
        <w:t>Jedes Dunkel wird er lichten,</w:t>
      </w:r>
      <w:r>
        <w:br/>
        <w:t>Rächen die verletzten Pflichten.</w:t>
      </w:r>
    </w:p>
    <w:p w14:paraId="23A75AE6" w14:textId="77777777" w:rsidR="00DE1FBE" w:rsidRDefault="00DE1FBE" w:rsidP="00697794">
      <w:pPr>
        <w:pStyle w:val="StandardWeb"/>
      </w:pPr>
      <w:r>
        <w:t>Was soll, Armer, ich dann sagen?</w:t>
      </w:r>
      <w:r>
        <w:br/>
        <w:t>Wen zum Schutz zu rufen wagen,</w:t>
      </w:r>
      <w:r>
        <w:br/>
        <w:t>Wo Gerechte schier verzagen?</w:t>
      </w:r>
    </w:p>
    <w:p w14:paraId="6656DBFB" w14:textId="77777777" w:rsidR="00DE1FBE" w:rsidRDefault="00DE1FBE" w:rsidP="00697794">
      <w:pPr>
        <w:pStyle w:val="StandardWeb"/>
      </w:pPr>
      <w:r>
        <w:t>Fürst mit furchtbar strengen Mienen,</w:t>
      </w:r>
      <w:r>
        <w:br/>
        <w:t>Der du schirmst, die es verdienen,</w:t>
      </w:r>
      <w:r>
        <w:br/>
        <w:t>Lass ein Gnadenreis mir grünen!</w:t>
      </w:r>
    </w:p>
    <w:p w14:paraId="2D420F64" w14:textId="77777777" w:rsidR="00DE1FBE" w:rsidRDefault="00DE1FBE" w:rsidP="00697794">
      <w:pPr>
        <w:pStyle w:val="StandardWeb"/>
      </w:pPr>
      <w:r>
        <w:t>Süßer Jesus, denk in Gnaden,</w:t>
      </w:r>
      <w:r>
        <w:br/>
        <w:t>Dass ich Ziel war deinen Pfaden,</w:t>
      </w:r>
      <w:r>
        <w:br/>
        <w:t xml:space="preserve">Wahr‘ am </w:t>
      </w:r>
      <w:proofErr w:type="spellStart"/>
      <w:r>
        <w:t>Richttag</w:t>
      </w:r>
      <w:proofErr w:type="spellEnd"/>
      <w:r>
        <w:t xml:space="preserve"> mich vor Schaden!</w:t>
      </w:r>
    </w:p>
    <w:p w14:paraId="5A5535AF" w14:textId="77777777" w:rsidR="00DE1FBE" w:rsidRDefault="00DE1FBE" w:rsidP="00697794">
      <w:pPr>
        <w:pStyle w:val="StandardWeb"/>
      </w:pPr>
      <w:r>
        <w:t>Weil du, folgend meinen Tritten,</w:t>
      </w:r>
      <w:r>
        <w:br/>
        <w:t>Müd‘ um mich am Kreuz gelitten,</w:t>
      </w:r>
      <w:r>
        <w:br/>
        <w:t>Habe nicht umsonst gestritten!</w:t>
      </w:r>
    </w:p>
    <w:p w14:paraId="11F969EC" w14:textId="77777777" w:rsidR="00DE1FBE" w:rsidRDefault="00DE1FBE" w:rsidP="00697794">
      <w:pPr>
        <w:pStyle w:val="StandardWeb"/>
      </w:pPr>
      <w:r>
        <w:t>Rächer der gerechten Sache!</w:t>
      </w:r>
      <w:r>
        <w:br/>
        <w:t>Teilhaft der Vergebung mache</w:t>
      </w:r>
      <w:r>
        <w:br/>
        <w:t>Mich noch vor dem Tag der Rache!</w:t>
      </w:r>
    </w:p>
    <w:p w14:paraId="28613311" w14:textId="77777777" w:rsidR="00DE1FBE" w:rsidRDefault="00DE1FBE" w:rsidP="00697794">
      <w:pPr>
        <w:pStyle w:val="StandardWeb"/>
      </w:pPr>
      <w:r>
        <w:t>Zagend gleich dem Bösewichte,</w:t>
      </w:r>
      <w:r>
        <w:br/>
        <w:t>Rot vor Schuld im Angesichte,</w:t>
      </w:r>
      <w:r>
        <w:br/>
        <w:t>Fleh‘ ich: Herr, barmherzig richte!</w:t>
      </w:r>
    </w:p>
    <w:p w14:paraId="33F0CCB9" w14:textId="77777777" w:rsidR="00DE1FBE" w:rsidRDefault="00DE1FBE" w:rsidP="00697794">
      <w:pPr>
        <w:pStyle w:val="StandardWeb"/>
      </w:pPr>
      <w:r>
        <w:t>Der du schuldfrei sprachst Marien,</w:t>
      </w:r>
      <w:r>
        <w:br/>
        <w:t>Der dem Schächer du verziehen,</w:t>
      </w:r>
      <w:r>
        <w:br/>
        <w:t>Hast auch Hoffnung mir verliehen.</w:t>
      </w:r>
    </w:p>
    <w:p w14:paraId="37EA9BDD" w14:textId="77777777" w:rsidR="00DE1FBE" w:rsidRDefault="00DE1FBE" w:rsidP="00697794">
      <w:pPr>
        <w:pStyle w:val="StandardWeb"/>
      </w:pPr>
      <w:r>
        <w:t>Meiner Bitten Unwert kenn‘ ich;</w:t>
      </w:r>
      <w:r>
        <w:br/>
        <w:t>Hold sei mir, den gnädig nenn‘ ich,</w:t>
      </w:r>
      <w:r>
        <w:br/>
        <w:t xml:space="preserve">Sonst im </w:t>
      </w:r>
      <w:proofErr w:type="spellStart"/>
      <w:r>
        <w:t>ew’gen</w:t>
      </w:r>
      <w:proofErr w:type="spellEnd"/>
      <w:r>
        <w:t xml:space="preserve"> Feuer brenn‘ ich!</w:t>
      </w:r>
    </w:p>
    <w:p w14:paraId="3E6A5224" w14:textId="77777777" w:rsidR="00DE1FBE" w:rsidRDefault="00DE1FBE" w:rsidP="00697794">
      <w:pPr>
        <w:pStyle w:val="StandardWeb"/>
      </w:pPr>
      <w:r>
        <w:t>Lass mich mit den Schäflein gehen,</w:t>
      </w:r>
      <w:r>
        <w:br/>
        <w:t>Mich getrennt von Böcken sehen,</w:t>
      </w:r>
      <w:r>
        <w:br/>
        <w:t>Herr, zu deiner Rechten stehen!</w:t>
      </w:r>
    </w:p>
    <w:p w14:paraId="0FDDF54A" w14:textId="77777777" w:rsidR="00DE1FBE" w:rsidRDefault="00DE1FBE" w:rsidP="00697794">
      <w:pPr>
        <w:pStyle w:val="StandardWeb"/>
      </w:pPr>
      <w:r>
        <w:t>Wann ihr Urteil die vernommen,</w:t>
      </w:r>
      <w:r>
        <w:br/>
        <w:t>Die verdammt zur Hölle kommen,</w:t>
      </w:r>
      <w:r>
        <w:br/>
        <w:t>Rufe mich dann mit den Frommen!</w:t>
      </w:r>
    </w:p>
    <w:p w14:paraId="5117D2ED" w14:textId="77777777" w:rsidR="00DE1FBE" w:rsidRDefault="00DE1FBE" w:rsidP="00697794">
      <w:pPr>
        <w:pStyle w:val="StandardWeb"/>
      </w:pPr>
      <w:r>
        <w:t xml:space="preserve">Knieend </w:t>
      </w:r>
      <w:proofErr w:type="spellStart"/>
      <w:r>
        <w:t>falt</w:t>
      </w:r>
      <w:proofErr w:type="spellEnd"/>
      <w:r>
        <w:t>‘ ich meine Hände,</w:t>
      </w:r>
      <w:r>
        <w:br/>
        <w:t>Fleh‘ zerknirscht im Herzen: Spende,</w:t>
      </w:r>
      <w:r>
        <w:br/>
        <w:t>Herr, mir einst ein gnädig Ende!</w:t>
      </w:r>
    </w:p>
    <w:p w14:paraId="13C64785"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4B1B6FBA" w14:textId="508CB35B" w:rsidR="004A02C8" w:rsidRDefault="004A02C8" w:rsidP="00697794">
      <w:pPr>
        <w:pStyle w:val="berschrift1"/>
      </w:pPr>
      <w:r w:rsidRPr="00BB5A89">
        <w:t xml:space="preserve">Gryphius, Andreas – Dies </w:t>
      </w:r>
      <w:proofErr w:type="spellStart"/>
      <w:r w:rsidR="00BF31A1">
        <w:t>irae</w:t>
      </w:r>
      <w:proofErr w:type="spellEnd"/>
    </w:p>
    <w:p w14:paraId="769A103A" w14:textId="77777777" w:rsidR="004A02C8" w:rsidRDefault="004A02C8" w:rsidP="00697794">
      <w:pPr>
        <w:pStyle w:val="StandardWeb"/>
      </w:pPr>
      <w:proofErr w:type="spellStart"/>
      <w:r>
        <w:t>Zorntag</w:t>
      </w:r>
      <w:proofErr w:type="spellEnd"/>
      <w:r>
        <w:t>! Tag, der, was wir ehren,</w:t>
      </w:r>
      <w:r>
        <w:br/>
        <w:t>Wird durch schnelle Glut zerstören,</w:t>
      </w:r>
      <w:r>
        <w:br/>
        <w:t>Wie Sibyll und Petrus lehren.</w:t>
      </w:r>
    </w:p>
    <w:p w14:paraId="0F6D8339" w14:textId="77777777" w:rsidR="004A02C8" w:rsidRDefault="004A02C8" w:rsidP="00697794">
      <w:pPr>
        <w:pStyle w:val="StandardWeb"/>
      </w:pPr>
      <w:r>
        <w:t>Ach, welch Schrecken, welch Bewegen!</w:t>
      </w:r>
      <w:r>
        <w:br/>
        <w:t>Wenn Gott selbst wird Richtbank hegen,</w:t>
      </w:r>
      <w:r>
        <w:br/>
        <w:t>Und scharf Alle überlegen.</w:t>
      </w:r>
    </w:p>
    <w:p w14:paraId="774FE8D0" w14:textId="77777777" w:rsidR="004A02C8" w:rsidRDefault="004A02C8" w:rsidP="00697794">
      <w:pPr>
        <w:pStyle w:val="StandardWeb"/>
      </w:pPr>
      <w:r>
        <w:t>Die Posaun‘ wird Wunder klingen,</w:t>
      </w:r>
      <w:r>
        <w:br/>
        <w:t>Durch Gruft, Grab und Marmel dringen,</w:t>
      </w:r>
      <w:r>
        <w:br/>
        <w:t>Alle vor den Höchsten zwingen.</w:t>
      </w:r>
    </w:p>
    <w:p w14:paraId="4FA35BDD" w14:textId="38B27B8E" w:rsidR="004A02C8" w:rsidRDefault="004A02C8" w:rsidP="00697794">
      <w:pPr>
        <w:pStyle w:val="StandardWeb"/>
      </w:pPr>
      <w:r>
        <w:t>Die Vernunft, der Tod erschüttert,</w:t>
      </w:r>
      <w:r>
        <w:br/>
        <w:t>Indem das Geschöpf sich wittert,</w:t>
      </w:r>
      <w:r>
        <w:br/>
        <w:t>Und vor Christi Richtstuhl zittert.</w:t>
      </w:r>
    </w:p>
    <w:p w14:paraId="49080121" w14:textId="77777777" w:rsidR="004A02C8" w:rsidRDefault="004A02C8" w:rsidP="00697794">
      <w:pPr>
        <w:pStyle w:val="StandardWeb"/>
      </w:pPr>
      <w:r>
        <w:t>Schau! das Buch wird aufgeschlagen,</w:t>
      </w:r>
      <w:r>
        <w:br/>
        <w:t>In das Alles eingetragen,</w:t>
      </w:r>
      <w:r>
        <w:br/>
        <w:t>Warum Welt und Fleisch zu fragen!</w:t>
      </w:r>
    </w:p>
    <w:p w14:paraId="532032A4" w14:textId="77777777" w:rsidR="004A02C8" w:rsidRDefault="004A02C8" w:rsidP="00697794">
      <w:pPr>
        <w:pStyle w:val="StandardWeb"/>
      </w:pPr>
      <w:r>
        <w:t xml:space="preserve">Wenn das </w:t>
      </w:r>
      <w:proofErr w:type="spellStart"/>
      <w:r>
        <w:t>Urtheil</w:t>
      </w:r>
      <w:proofErr w:type="spellEnd"/>
      <w:r>
        <w:t xml:space="preserve"> nun entdecket,</w:t>
      </w:r>
      <w:r>
        <w:br/>
        <w:t xml:space="preserve">Wird man </w:t>
      </w:r>
      <w:proofErr w:type="spellStart"/>
      <w:r>
        <w:t>seh’n</w:t>
      </w:r>
      <w:proofErr w:type="spellEnd"/>
      <w:r>
        <w:t>, was jetzt verstecket,</w:t>
      </w:r>
      <w:r>
        <w:br/>
        <w:t>Hier verliert, was je beflecket.</w:t>
      </w:r>
    </w:p>
    <w:p w14:paraId="1543ADC0" w14:textId="77777777" w:rsidR="004A02C8" w:rsidRDefault="004A02C8" w:rsidP="00697794">
      <w:pPr>
        <w:pStyle w:val="StandardWeb"/>
      </w:pPr>
      <w:r>
        <w:t xml:space="preserve">Armer! ach, was </w:t>
      </w:r>
      <w:proofErr w:type="spellStart"/>
      <w:r>
        <w:t>werd</w:t>
      </w:r>
      <w:proofErr w:type="spellEnd"/>
      <w:r>
        <w:t>‘ ich sagen?</w:t>
      </w:r>
      <w:r>
        <w:br/>
        <w:t>Wen um Schutz und Beistand fragen,</w:t>
      </w:r>
      <w:r>
        <w:br/>
        <w:t>Wenn Gerecht‘ auch selber zagen?</w:t>
      </w:r>
    </w:p>
    <w:p w14:paraId="606D4F01" w14:textId="77777777" w:rsidR="004A02C8" w:rsidRDefault="004A02C8" w:rsidP="00697794">
      <w:pPr>
        <w:pStyle w:val="StandardWeb"/>
      </w:pPr>
      <w:r>
        <w:t>Fürst, um den viel Tausend wachen,</w:t>
      </w:r>
      <w:r>
        <w:br/>
        <w:t>Der umsonst will selig machen,</w:t>
      </w:r>
      <w:r>
        <w:br/>
      </w:r>
      <w:proofErr w:type="spellStart"/>
      <w:r>
        <w:t>Reiss</w:t>
      </w:r>
      <w:proofErr w:type="spellEnd"/>
      <w:r>
        <w:t xml:space="preserve"> mich aus der Höllen Rachen!</w:t>
      </w:r>
    </w:p>
    <w:p w14:paraId="5C7CB24D" w14:textId="77777777" w:rsidR="004A02C8" w:rsidRDefault="004A02C8" w:rsidP="00697794">
      <w:pPr>
        <w:pStyle w:val="StandardWeb"/>
      </w:pPr>
      <w:proofErr w:type="spellStart"/>
      <w:r>
        <w:t>Süsser</w:t>
      </w:r>
      <w:proofErr w:type="spellEnd"/>
      <w:r>
        <w:t xml:space="preserve"> Jesu, nimm zu Herzen,</w:t>
      </w:r>
      <w:r>
        <w:br/>
        <w:t>Dass du vor mich gingst in Schmerzen,</w:t>
      </w:r>
      <w:r>
        <w:br/>
        <w:t>Lass mich nicht mein Heil verscherzen.</w:t>
      </w:r>
    </w:p>
    <w:p w14:paraId="36D1251E" w14:textId="77777777" w:rsidR="004A02C8" w:rsidRDefault="004A02C8" w:rsidP="00697794">
      <w:pPr>
        <w:pStyle w:val="StandardWeb"/>
      </w:pPr>
      <w:r>
        <w:t>Du hast mich durch Kreuz und Wunden,</w:t>
      </w:r>
      <w:r>
        <w:br/>
        <w:t>Müd‘ und seufzend, kaum gefunden;</w:t>
      </w:r>
      <w:r>
        <w:br/>
        <w:t>Ist die Müh‘ in Nichts verschwunden?</w:t>
      </w:r>
    </w:p>
    <w:p w14:paraId="1089AE04" w14:textId="77777777" w:rsidR="004A02C8" w:rsidRDefault="004A02C8" w:rsidP="00697794">
      <w:pPr>
        <w:pStyle w:val="StandardWeb"/>
      </w:pPr>
      <w:r>
        <w:t>Ernster Gott, ach Herr! entschlage</w:t>
      </w:r>
      <w:r>
        <w:br/>
        <w:t>Mich der Bürden, die ich trage,</w:t>
      </w:r>
      <w:r>
        <w:br/>
        <w:t xml:space="preserve">Ehe mich dein Grimm </w:t>
      </w:r>
      <w:proofErr w:type="spellStart"/>
      <w:r>
        <w:t>betage</w:t>
      </w:r>
      <w:proofErr w:type="spellEnd"/>
      <w:r>
        <w:t>!</w:t>
      </w:r>
    </w:p>
    <w:p w14:paraId="0CE59930" w14:textId="77777777" w:rsidR="004A02C8" w:rsidRDefault="004A02C8" w:rsidP="00697794">
      <w:pPr>
        <w:pStyle w:val="StandardWeb"/>
      </w:pPr>
      <w:r>
        <w:t xml:space="preserve">Ich </w:t>
      </w:r>
      <w:proofErr w:type="spellStart"/>
      <w:r>
        <w:t>erseufz</w:t>
      </w:r>
      <w:proofErr w:type="spellEnd"/>
      <w:r>
        <w:t>‘, ich bin verklaget!</w:t>
      </w:r>
      <w:r>
        <w:br/>
        <w:t xml:space="preserve">Ich </w:t>
      </w:r>
      <w:proofErr w:type="spellStart"/>
      <w:r>
        <w:t>erröth</w:t>
      </w:r>
      <w:proofErr w:type="spellEnd"/>
      <w:r>
        <w:t>‘, ich steh‘ verzaget!</w:t>
      </w:r>
      <w:r>
        <w:br/>
        <w:t xml:space="preserve">Herr, um den du dich </w:t>
      </w:r>
      <w:proofErr w:type="spellStart"/>
      <w:r>
        <w:t>gewaget</w:t>
      </w:r>
      <w:proofErr w:type="spellEnd"/>
      <w:r>
        <w:t>.</w:t>
      </w:r>
    </w:p>
    <w:p w14:paraId="5F326FB9" w14:textId="77777777" w:rsidR="004A02C8" w:rsidRDefault="004A02C8" w:rsidP="00697794">
      <w:pPr>
        <w:pStyle w:val="StandardWeb"/>
      </w:pPr>
      <w:r>
        <w:t>Der Marien Gnad‘ ankündet,</w:t>
      </w:r>
      <w:r>
        <w:br/>
        <w:t>Der des Schächers Band entbindet,</w:t>
      </w:r>
      <w:r>
        <w:br/>
        <w:t>Hat mein Hoffen auch entzündet.</w:t>
      </w:r>
    </w:p>
    <w:p w14:paraId="2CF4E945" w14:textId="77777777" w:rsidR="004A02C8" w:rsidRDefault="004A02C8" w:rsidP="00697794">
      <w:pPr>
        <w:pStyle w:val="StandardWeb"/>
      </w:pPr>
      <w:r>
        <w:t>Viel zu schlecht ist meine Bitte,</w:t>
      </w:r>
      <w:r>
        <w:br/>
        <w:t>Gütigster, hilf mir aus Güte!</w:t>
      </w:r>
      <w:r>
        <w:br/>
        <w:t>Vor der Höllen Glut behüte!</w:t>
      </w:r>
    </w:p>
    <w:p w14:paraId="4AA5C678" w14:textId="77777777" w:rsidR="004A02C8" w:rsidRDefault="004A02C8" w:rsidP="00697794">
      <w:pPr>
        <w:pStyle w:val="StandardWeb"/>
      </w:pPr>
      <w:r>
        <w:t>Mit den Schafen mich erhöhe,</w:t>
      </w:r>
      <w:r>
        <w:br/>
        <w:t>Dass ich von den Böcken gehe,</w:t>
      </w:r>
      <w:r>
        <w:br/>
        <w:t>Und an deiner Rechten stehe!</w:t>
      </w:r>
    </w:p>
    <w:p w14:paraId="54BBD198" w14:textId="77777777" w:rsidR="004A02C8" w:rsidRDefault="004A02C8" w:rsidP="00697794">
      <w:pPr>
        <w:pStyle w:val="StandardWeb"/>
      </w:pPr>
      <w:r>
        <w:t>Rufe, wenn von dir vertrieben,</w:t>
      </w:r>
      <w:r>
        <w:br/>
        <w:t>Die der Höllen zugeschrieben,</w:t>
      </w:r>
      <w:r>
        <w:br/>
        <w:t>Mich mit denen, die dich lieben!</w:t>
      </w:r>
    </w:p>
    <w:p w14:paraId="4464928E" w14:textId="77777777" w:rsidR="004A02C8" w:rsidRDefault="004A02C8" w:rsidP="00697794">
      <w:pPr>
        <w:pStyle w:val="StandardWeb"/>
      </w:pPr>
      <w:r>
        <w:t>Dass ich mich zu dir erhebe,</w:t>
      </w:r>
      <w:r>
        <w:br/>
        <w:t>Bei den Auserwählten schwebe,</w:t>
      </w:r>
      <w:r>
        <w:br/>
        <w:t>Und in Ewigkeit dir lebe!</w:t>
      </w:r>
    </w:p>
    <w:p w14:paraId="61571F5C" w14:textId="77777777" w:rsidR="004A02C8" w:rsidRDefault="004A02C8" w:rsidP="00697794">
      <w:pPr>
        <w:pStyle w:val="StandardWeb"/>
      </w:pPr>
      <w:r>
        <w:t xml:space="preserve">Da die, </w:t>
      </w:r>
      <w:proofErr w:type="spellStart"/>
      <w:r>
        <w:t>den’n</w:t>
      </w:r>
      <w:proofErr w:type="spellEnd"/>
      <w:r>
        <w:t xml:space="preserve"> es durch dich glücket,</w:t>
      </w:r>
      <w:r>
        <w:br/>
        <w:t>Alle Unlust sind entrücket,</w:t>
      </w:r>
      <w:r>
        <w:br/>
        <w:t>Für und für durch dich erquicket.</w:t>
      </w:r>
    </w:p>
    <w:p w14:paraId="665AFB17" w14:textId="77777777" w:rsidR="004A02C8" w:rsidRDefault="004A02C8" w:rsidP="00697794">
      <w:pPr>
        <w:pStyle w:val="StandardWeb"/>
      </w:pPr>
      <w:r>
        <w:t>Knieend heb‘ ich auf die Hände!</w:t>
      </w:r>
      <w:r>
        <w:br/>
        <w:t>Mein Herz ist wie Asch‘ und Brände,</w:t>
      </w:r>
      <w:r>
        <w:br/>
        <w:t>Jesu, sorge vor mein Ende!</w:t>
      </w:r>
    </w:p>
    <w:p w14:paraId="4B5F860F" w14:textId="323ABFF1" w:rsidR="004A02C8" w:rsidRDefault="004A02C8" w:rsidP="00697794">
      <w:pPr>
        <w:pStyle w:val="StandardWeb"/>
      </w:pPr>
      <w:proofErr w:type="spellStart"/>
      <w:r>
        <w:t>Thränentag</w:t>
      </w:r>
      <w:proofErr w:type="spellEnd"/>
      <w:r>
        <w:t>, vo</w:t>
      </w:r>
      <w:r w:rsidR="00BB5A89">
        <w:t>l</w:t>
      </w:r>
      <w:r>
        <w:t>l Angst und Krachen!</w:t>
      </w:r>
      <w:r>
        <w:br/>
        <w:t>In dem aus dem Staub erwachen</w:t>
      </w:r>
      <w:r>
        <w:br/>
        <w:t>Soll ein Mensch, den Gott wird richten,</w:t>
      </w:r>
      <w:r>
        <w:br/>
        <w:t xml:space="preserve">Jesu, hilf das </w:t>
      </w:r>
      <w:proofErr w:type="spellStart"/>
      <w:r>
        <w:t>Urtheil</w:t>
      </w:r>
      <w:proofErr w:type="spellEnd"/>
      <w:r>
        <w:t xml:space="preserve"> schlichten!</w:t>
      </w:r>
    </w:p>
    <w:p w14:paraId="0FB2AB83"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5A56189D" w14:textId="1167F71B" w:rsidR="004A02C8" w:rsidRDefault="004A02C8" w:rsidP="00697794">
      <w:pPr>
        <w:pStyle w:val="berschrift1"/>
      </w:pPr>
      <w:r w:rsidRPr="00BB5A89">
        <w:t xml:space="preserve">Gryphius, Andreas – Dies </w:t>
      </w:r>
      <w:r w:rsidR="00BF31A1">
        <w:t>Irae</w:t>
      </w:r>
      <w:r w:rsidRPr="00BB5A89">
        <w:t xml:space="preserve"> (2. Fassung)</w:t>
      </w:r>
    </w:p>
    <w:p w14:paraId="33FB173A" w14:textId="77777777" w:rsidR="004A02C8" w:rsidRDefault="004A02C8" w:rsidP="00697794">
      <w:pPr>
        <w:pStyle w:val="StandardWeb"/>
      </w:pPr>
      <w:r>
        <w:t>Traute Seel‘, was wirst du sagen,</w:t>
      </w:r>
      <w:r>
        <w:br/>
        <w:t>Wenn der Richter dich wird fragen,</w:t>
      </w:r>
      <w:r>
        <w:br/>
        <w:t xml:space="preserve">Der die Erde will </w:t>
      </w:r>
      <w:proofErr w:type="spellStart"/>
      <w:r>
        <w:t>betagen</w:t>
      </w:r>
      <w:proofErr w:type="spellEnd"/>
      <w:r>
        <w:t>?</w:t>
      </w:r>
    </w:p>
    <w:p w14:paraId="42B6DDE4" w14:textId="77777777" w:rsidR="004A02C8" w:rsidRDefault="004A02C8" w:rsidP="00697794">
      <w:pPr>
        <w:pStyle w:val="StandardWeb"/>
      </w:pPr>
      <w:r>
        <w:t>Wenn er rechnen wird und rächen</w:t>
      </w:r>
      <w:r>
        <w:br/>
        <w:t>Unterlassen und Verbrechen</w:t>
      </w:r>
      <w:r>
        <w:br/>
        <w:t>Und um Beides dich besprechen!</w:t>
      </w:r>
    </w:p>
    <w:p w14:paraId="7C6B5B27" w14:textId="77777777" w:rsidR="004A02C8" w:rsidRDefault="004A02C8" w:rsidP="00697794">
      <w:pPr>
        <w:pStyle w:val="StandardWeb"/>
      </w:pPr>
      <w:r>
        <w:t xml:space="preserve">Tag, o </w:t>
      </w:r>
      <w:proofErr w:type="spellStart"/>
      <w:r>
        <w:t>Zorntag</w:t>
      </w:r>
      <w:proofErr w:type="spellEnd"/>
      <w:r>
        <w:t xml:space="preserve">! Seid </w:t>
      </w:r>
      <w:proofErr w:type="spellStart"/>
      <w:r>
        <w:t>geflissen</w:t>
      </w:r>
      <w:proofErr w:type="spellEnd"/>
      <w:r>
        <w:br/>
        <w:t>Vorzukommen, Gott zu grüßen,</w:t>
      </w:r>
      <w:r>
        <w:br/>
        <w:t>Auf dem Weg‘ ihn noch zu küssen!</w:t>
      </w:r>
    </w:p>
    <w:p w14:paraId="3D94D384" w14:textId="77777777" w:rsidR="004A02C8" w:rsidRDefault="004A02C8" w:rsidP="00697794">
      <w:pPr>
        <w:pStyle w:val="StandardWeb"/>
      </w:pPr>
      <w:r>
        <w:t xml:space="preserve">Lasset ernste </w:t>
      </w:r>
      <w:proofErr w:type="spellStart"/>
      <w:r>
        <w:t>Reu</w:t>
      </w:r>
      <w:proofErr w:type="spellEnd"/>
      <w:r>
        <w:t xml:space="preserve"> verspüren,</w:t>
      </w:r>
      <w:r>
        <w:br/>
        <w:t>Sucht mit Gnad‘ euch auszuzieren,</w:t>
      </w:r>
      <w:r>
        <w:br/>
        <w:t>Lernt ein besser Leben führen!</w:t>
      </w:r>
    </w:p>
    <w:p w14:paraId="3BB5D0E9"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1BEF33CF" w14:textId="20861F93" w:rsidR="00DE1FBE" w:rsidRDefault="00DE1FBE" w:rsidP="00697794">
      <w:pPr>
        <w:pStyle w:val="berschrift1"/>
      </w:pPr>
      <w:r w:rsidRPr="00BB5A89">
        <w:t xml:space="preserve">Hähnel – Dies </w:t>
      </w:r>
      <w:r w:rsidR="00BF31A1">
        <w:t>Irae</w:t>
      </w:r>
    </w:p>
    <w:p w14:paraId="42A3424C" w14:textId="77777777" w:rsidR="00DE1FBE" w:rsidRDefault="00DE1FBE" w:rsidP="00697794">
      <w:pPr>
        <w:pStyle w:val="StandardWeb"/>
      </w:pPr>
      <w:r>
        <w:rPr>
          <w:rStyle w:val="Hervorhebung"/>
        </w:rPr>
        <w:t>1840</w:t>
      </w:r>
    </w:p>
    <w:p w14:paraId="0C333CFF" w14:textId="77777777" w:rsidR="00DE1FBE" w:rsidRDefault="00DE1FBE" w:rsidP="00697794">
      <w:pPr>
        <w:pStyle w:val="StandardWeb"/>
      </w:pPr>
      <w:r>
        <w:t>Tag des Zornes, wirst vergelten,</w:t>
      </w:r>
      <w:r>
        <w:br/>
        <w:t>Lösest auf in Staub die Welten,</w:t>
      </w:r>
      <w:r>
        <w:br/>
        <w:t>Wie Sibyll und David melden.</w:t>
      </w:r>
    </w:p>
    <w:p w14:paraId="24B7BEE2" w14:textId="77777777" w:rsidR="00DE1FBE" w:rsidRDefault="00DE1FBE" w:rsidP="00697794">
      <w:pPr>
        <w:pStyle w:val="StandardWeb"/>
      </w:pPr>
      <w:r>
        <w:t>Welch ein Schrecken wird da walten,</w:t>
      </w:r>
      <w:r>
        <w:br/>
        <w:t>Naht der Herr, – Gericht zu halten,</w:t>
      </w:r>
      <w:r>
        <w:br/>
        <w:t>Alles strenge zu entfalten.</w:t>
      </w:r>
    </w:p>
    <w:p w14:paraId="38229914" w14:textId="77777777" w:rsidR="00DE1FBE" w:rsidRDefault="00DE1FBE" w:rsidP="00697794">
      <w:pPr>
        <w:pStyle w:val="StandardWeb"/>
      </w:pPr>
      <w:r>
        <w:t>Die Posaun‘ im Wundertone</w:t>
      </w:r>
      <w:r>
        <w:br/>
        <w:t>Dröhnt durch Grüfte jeder Zone,</w:t>
      </w:r>
      <w:r>
        <w:br/>
        <w:t>Zwinget alle hin zum Throne.</w:t>
      </w:r>
    </w:p>
    <w:p w14:paraId="225757DA" w14:textId="77777777" w:rsidR="00DE1FBE" w:rsidRDefault="00DE1FBE" w:rsidP="00697794">
      <w:pPr>
        <w:pStyle w:val="StandardWeb"/>
      </w:pPr>
      <w:r>
        <w:t>Die Natur, der Tod wird beben,</w:t>
      </w:r>
      <w:r>
        <w:br/>
        <w:t>Wenn sich ihre Opfer heben,</w:t>
      </w:r>
      <w:r>
        <w:br/>
        <w:t>Und dem Richter Antwort geben.</w:t>
      </w:r>
    </w:p>
    <w:p w14:paraId="0BD219E5" w14:textId="77777777" w:rsidR="00DE1FBE" w:rsidRDefault="00DE1FBE" w:rsidP="00697794">
      <w:pPr>
        <w:pStyle w:val="StandardWeb"/>
      </w:pPr>
      <w:r>
        <w:t>Auch das Buch wird aufgeschlagen,</w:t>
      </w:r>
      <w:r>
        <w:br/>
        <w:t>Worin alles eingetragen,</w:t>
      </w:r>
      <w:r>
        <w:br/>
        <w:t>Um hiernach das Recht zu sagen.</w:t>
      </w:r>
    </w:p>
    <w:p w14:paraId="1638158D" w14:textId="77777777" w:rsidR="00DE1FBE" w:rsidRDefault="00DE1FBE" w:rsidP="00697794">
      <w:pPr>
        <w:pStyle w:val="StandardWeb"/>
      </w:pPr>
      <w:r>
        <w:t>Vor des Richters Angesichte</w:t>
      </w:r>
      <w:r>
        <w:br/>
        <w:t xml:space="preserve">Das Geheimste </w:t>
      </w:r>
      <w:proofErr w:type="spellStart"/>
      <w:r>
        <w:t>kömmt</w:t>
      </w:r>
      <w:proofErr w:type="spellEnd"/>
      <w:r>
        <w:t xml:space="preserve"> zum Lichte,</w:t>
      </w:r>
      <w:r>
        <w:br/>
        <w:t>Nichts entrinnt dem Weltgerichte.</w:t>
      </w:r>
    </w:p>
    <w:p w14:paraId="009F6DE9" w14:textId="77777777" w:rsidR="00DE1FBE" w:rsidRDefault="00DE1FBE" w:rsidP="00697794">
      <w:pPr>
        <w:pStyle w:val="StandardWeb"/>
      </w:pPr>
      <w:r>
        <w:t>Wie wird’s Armen mir ergehen?</w:t>
      </w:r>
      <w:r>
        <w:br/>
        <w:t xml:space="preserve">Wo </w:t>
      </w:r>
      <w:proofErr w:type="spellStart"/>
      <w:r>
        <w:t>werd</w:t>
      </w:r>
      <w:proofErr w:type="spellEnd"/>
      <w:r>
        <w:t>‘ ich dann Schutz erflehen,</w:t>
      </w:r>
      <w:r>
        <w:br/>
        <w:t>Wenn Gerechte kaum bestehen?</w:t>
      </w:r>
    </w:p>
    <w:p w14:paraId="7F483325" w14:textId="77777777" w:rsidR="00DE1FBE" w:rsidRDefault="00DE1FBE" w:rsidP="00697794">
      <w:pPr>
        <w:pStyle w:val="StandardWeb"/>
      </w:pPr>
      <w:r>
        <w:t>König, hehr und furchtbar dräuend,</w:t>
      </w:r>
      <w:r>
        <w:br/>
      </w:r>
      <w:proofErr w:type="spellStart"/>
      <w:r>
        <w:t>Würd’gen</w:t>
      </w:r>
      <w:proofErr w:type="spellEnd"/>
      <w:r>
        <w:t xml:space="preserve"> Hilfe gern verleihen,</w:t>
      </w:r>
      <w:r>
        <w:br/>
        <w:t>Hilf auch mir dann, mild verzeihend!</w:t>
      </w:r>
    </w:p>
    <w:p w14:paraId="0FDF18CB" w14:textId="77777777" w:rsidR="00DE1FBE" w:rsidRDefault="00DE1FBE" w:rsidP="00697794">
      <w:pPr>
        <w:pStyle w:val="StandardWeb"/>
      </w:pPr>
      <w:r>
        <w:t>Denke, Jesu, deiner Qualen,</w:t>
      </w:r>
      <w:r>
        <w:br/>
        <w:t>Dass mir galt dein Erdenwallen,</w:t>
      </w:r>
      <w:r>
        <w:br/>
        <w:t xml:space="preserve">Lass mich, </w:t>
      </w:r>
      <w:proofErr w:type="spellStart"/>
      <w:r>
        <w:t>Güt’ger</w:t>
      </w:r>
      <w:proofErr w:type="spellEnd"/>
      <w:r>
        <w:t>, dort nicht fallen!</w:t>
      </w:r>
    </w:p>
    <w:p w14:paraId="7CC6D69E" w14:textId="77777777" w:rsidR="00DE1FBE" w:rsidRDefault="00DE1FBE" w:rsidP="00697794">
      <w:pPr>
        <w:pStyle w:val="StandardWeb"/>
      </w:pPr>
      <w:r>
        <w:t>Hast gesucht mich unverdrossen,</w:t>
      </w:r>
      <w:r>
        <w:br/>
        <w:t>Hast dein Blut für mich vergossen,</w:t>
      </w:r>
      <w:r>
        <w:br/>
        <w:t>Nicht umsonst sei es geflossen.</w:t>
      </w:r>
    </w:p>
    <w:p w14:paraId="73247869" w14:textId="77777777" w:rsidR="00DE1FBE" w:rsidRDefault="00DE1FBE" w:rsidP="00697794">
      <w:pPr>
        <w:pStyle w:val="StandardWeb"/>
      </w:pPr>
      <w:r>
        <w:t>Rechter mit gerechter Waage,</w:t>
      </w:r>
      <w:r>
        <w:br/>
        <w:t>Höre meiner Reue klage</w:t>
      </w:r>
      <w:r>
        <w:br/>
        <w:t xml:space="preserve">Noch vor jenem </w:t>
      </w:r>
      <w:proofErr w:type="spellStart"/>
      <w:r>
        <w:t>Rächertage</w:t>
      </w:r>
      <w:proofErr w:type="spellEnd"/>
      <w:r>
        <w:t>!</w:t>
      </w:r>
    </w:p>
    <w:p w14:paraId="592C4EA7" w14:textId="77777777" w:rsidR="00DE1FBE" w:rsidRDefault="00DE1FBE" w:rsidP="00697794">
      <w:pPr>
        <w:pStyle w:val="StandardWeb"/>
      </w:pPr>
      <w:r>
        <w:t xml:space="preserve">Ich </w:t>
      </w:r>
      <w:proofErr w:type="spellStart"/>
      <w:r>
        <w:t>erseufze</w:t>
      </w:r>
      <w:proofErr w:type="spellEnd"/>
      <w:r>
        <w:t xml:space="preserve"> schuldbeladen,</w:t>
      </w:r>
      <w:r>
        <w:br/>
        <w:t xml:space="preserve">Ich </w:t>
      </w:r>
      <w:proofErr w:type="spellStart"/>
      <w:r>
        <w:t>erröt</w:t>
      </w:r>
      <w:proofErr w:type="spellEnd"/>
      <w:r>
        <w:t>‘ ob meiner Taten,</w:t>
      </w:r>
      <w:r>
        <w:br/>
        <w:t>Mich verschone, Born der Gnaden!</w:t>
      </w:r>
    </w:p>
    <w:p w14:paraId="13D235E9" w14:textId="77777777" w:rsidR="00DE1FBE" w:rsidRDefault="00DE1FBE" w:rsidP="00697794">
      <w:pPr>
        <w:pStyle w:val="StandardWeb"/>
      </w:pPr>
      <w:r>
        <w:t>Magdalenen wird verziehen,</w:t>
      </w:r>
      <w:r>
        <w:br/>
        <w:t>Und dem Schächer Heil verliehen,</w:t>
      </w:r>
      <w:r>
        <w:br/>
        <w:t>Hoffnung will auch mich durchglühen.</w:t>
      </w:r>
    </w:p>
    <w:p w14:paraId="026AEBF0" w14:textId="77777777" w:rsidR="00DE1FBE" w:rsidRDefault="00DE1FBE" w:rsidP="00697794">
      <w:pPr>
        <w:pStyle w:val="StandardWeb"/>
      </w:pPr>
      <w:r>
        <w:t>Zwar unwürdig ist mein Flehen,</w:t>
      </w:r>
      <w:r>
        <w:br/>
        <w:t>Doch lass mich nicht untergehen</w:t>
      </w:r>
      <w:r>
        <w:br/>
        <w:t xml:space="preserve">In der Flammen </w:t>
      </w:r>
      <w:proofErr w:type="spellStart"/>
      <w:r>
        <w:t>ew’gen</w:t>
      </w:r>
      <w:proofErr w:type="spellEnd"/>
      <w:r>
        <w:t xml:space="preserve"> Wehen!</w:t>
      </w:r>
    </w:p>
    <w:p w14:paraId="5AEA03D1" w14:textId="77777777" w:rsidR="00DE1FBE" w:rsidRDefault="00DE1FBE" w:rsidP="00697794">
      <w:pPr>
        <w:pStyle w:val="StandardWeb"/>
      </w:pPr>
      <w:r>
        <w:t>Bei den Lämmern lass mich weiden,</w:t>
      </w:r>
      <w:r>
        <w:br/>
      </w:r>
      <w:proofErr w:type="spellStart"/>
      <w:r>
        <w:t>Woll</w:t>
      </w:r>
      <w:proofErr w:type="spellEnd"/>
      <w:r>
        <w:t>‘ mich von den Böcken scheiden,</w:t>
      </w:r>
      <w:r>
        <w:br/>
        <w:t>Stellend mich zur rechten Seiten!</w:t>
      </w:r>
    </w:p>
    <w:p w14:paraId="5EA15A85" w14:textId="77777777" w:rsidR="00DE1FBE" w:rsidRDefault="00DE1FBE" w:rsidP="00697794">
      <w:pPr>
        <w:pStyle w:val="StandardWeb"/>
      </w:pPr>
      <w:r>
        <w:t>Und wenn die Verdammten beben,</w:t>
      </w:r>
      <w:r>
        <w:br/>
        <w:t>Grausen Flammen übergeben,</w:t>
      </w:r>
      <w:r>
        <w:br/>
        <w:t xml:space="preserve">Ruf‘ mich ein zum </w:t>
      </w:r>
      <w:proofErr w:type="spellStart"/>
      <w:r>
        <w:t>ew’gen</w:t>
      </w:r>
      <w:proofErr w:type="spellEnd"/>
      <w:r>
        <w:t xml:space="preserve"> Leben!</w:t>
      </w:r>
    </w:p>
    <w:p w14:paraId="6F1A78E1" w14:textId="77777777" w:rsidR="00DE1FBE" w:rsidRDefault="00DE1FBE" w:rsidP="00697794">
      <w:pPr>
        <w:pStyle w:val="StandardWeb"/>
      </w:pPr>
      <w:r>
        <w:t>Mit zerknirschtem Herzen wende</w:t>
      </w:r>
      <w:r>
        <w:br/>
        <w:t>Ich im Staub‘ zu dir die Hände:</w:t>
      </w:r>
      <w:r>
        <w:br/>
        <w:t>Schenke mir ein selig Ende!</w:t>
      </w:r>
    </w:p>
    <w:p w14:paraId="4631C131"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157479E7" w14:textId="49C18A91" w:rsidR="004A02C8" w:rsidRDefault="004A02C8" w:rsidP="00697794">
      <w:pPr>
        <w:pStyle w:val="berschrift1"/>
      </w:pPr>
      <w:r w:rsidRPr="00BB5A89">
        <w:t xml:space="preserve">Harms, Claus – Übersetzung des „De die </w:t>
      </w:r>
      <w:proofErr w:type="spellStart"/>
      <w:r w:rsidRPr="00BB5A89">
        <w:t>Iudicii</w:t>
      </w:r>
      <w:proofErr w:type="spellEnd"/>
      <w:r w:rsidRPr="00BB5A89">
        <w:t>“</w:t>
      </w:r>
    </w:p>
    <w:p w14:paraId="21114039" w14:textId="77777777" w:rsidR="004A02C8" w:rsidRDefault="004A02C8" w:rsidP="00697794">
      <w:pPr>
        <w:pStyle w:val="StandardWeb"/>
      </w:pPr>
      <w:r>
        <w:t xml:space="preserve">1. </w:t>
      </w:r>
      <w:proofErr w:type="spellStart"/>
      <w:r>
        <w:t>Zorntag</w:t>
      </w:r>
      <w:proofErr w:type="spellEnd"/>
      <w:r>
        <w:t xml:space="preserve">, </w:t>
      </w:r>
      <w:proofErr w:type="spellStart"/>
      <w:r>
        <w:t>grösster</w:t>
      </w:r>
      <w:proofErr w:type="spellEnd"/>
      <w:r>
        <w:t xml:space="preserve"> aller Tage,</w:t>
      </w:r>
      <w:r>
        <w:br/>
        <w:t>Aller Bibeln ernste Sage,</w:t>
      </w:r>
      <w:r>
        <w:br/>
        <w:t>Mit dem Feuer, mit der Waage:</w:t>
      </w:r>
    </w:p>
    <w:p w14:paraId="2DD99650" w14:textId="77777777" w:rsidR="004A02C8" w:rsidRDefault="004A02C8" w:rsidP="00697794">
      <w:pPr>
        <w:pStyle w:val="StandardWeb"/>
      </w:pPr>
      <w:r>
        <w:t>2. Welches Heulen, welches Weinen,</w:t>
      </w:r>
      <w:r>
        <w:br/>
        <w:t>Wenn Du einmal wirst erscheinen</w:t>
      </w:r>
      <w:r>
        <w:br/>
        <w:t>Plötzlich, da wir es nicht meinen!</w:t>
      </w:r>
    </w:p>
    <w:p w14:paraId="0F68391B" w14:textId="77777777" w:rsidR="004A02C8" w:rsidRDefault="004A02C8" w:rsidP="00697794">
      <w:pPr>
        <w:pStyle w:val="StandardWeb"/>
      </w:pPr>
      <w:r>
        <w:t xml:space="preserve">3. Eine </w:t>
      </w:r>
      <w:proofErr w:type="spellStart"/>
      <w:r>
        <w:t>Stimm</w:t>
      </w:r>
      <w:proofErr w:type="spellEnd"/>
      <w:r>
        <w:t>’ wird sich erheben;</w:t>
      </w:r>
      <w:r>
        <w:br/>
        <w:t xml:space="preserve">Die dann </w:t>
      </w:r>
      <w:proofErr w:type="spellStart"/>
      <w:r>
        <w:t>todt</w:t>
      </w:r>
      <w:proofErr w:type="spellEnd"/>
      <w:r>
        <w:t xml:space="preserve"> sind, die dann leben,</w:t>
      </w:r>
      <w:r>
        <w:br/>
        <w:t xml:space="preserve">Sollen </w:t>
      </w:r>
      <w:proofErr w:type="spellStart"/>
      <w:r>
        <w:t>Red</w:t>
      </w:r>
      <w:proofErr w:type="spellEnd"/>
      <w:r>
        <w:t>’ und Antwort geben.</w:t>
      </w:r>
    </w:p>
    <w:p w14:paraId="2C638392" w14:textId="77777777" w:rsidR="004A02C8" w:rsidRDefault="004A02C8" w:rsidP="00697794">
      <w:pPr>
        <w:pStyle w:val="StandardWeb"/>
      </w:pPr>
      <w:r>
        <w:t>4. Beide fahren sie zusammen,</w:t>
      </w:r>
      <w:r>
        <w:br/>
        <w:t>Sehen sich bei Feuerflammen:</w:t>
      </w:r>
      <w:r>
        <w:br/>
        <w:t>Wird er euch und uns verdammen?</w:t>
      </w:r>
    </w:p>
    <w:p w14:paraId="00BB4BD0" w14:textId="77777777" w:rsidR="004A02C8" w:rsidRDefault="004A02C8" w:rsidP="00697794">
      <w:pPr>
        <w:pStyle w:val="StandardWeb"/>
      </w:pPr>
      <w:r>
        <w:t xml:space="preserve">5. Müssen </w:t>
      </w:r>
      <w:proofErr w:type="spellStart"/>
      <w:r>
        <w:t>stehn</w:t>
      </w:r>
      <w:proofErr w:type="spellEnd"/>
      <w:r>
        <w:t xml:space="preserve"> vor einem Buch:</w:t>
      </w:r>
      <w:r>
        <w:br/>
        <w:t>Ach, sind wir auch in der Suche?</w:t>
      </w:r>
      <w:r>
        <w:br/>
        <w:t>Oder angemerkt zum Fluche?</w:t>
      </w:r>
    </w:p>
    <w:p w14:paraId="2C5820E3" w14:textId="77777777" w:rsidR="004A02C8" w:rsidRDefault="004A02C8" w:rsidP="00697794">
      <w:pPr>
        <w:pStyle w:val="StandardWeb"/>
      </w:pPr>
      <w:r>
        <w:t xml:space="preserve">6. </w:t>
      </w:r>
      <w:proofErr w:type="spellStart"/>
      <w:r>
        <w:t>Jetzo</w:t>
      </w:r>
      <w:proofErr w:type="spellEnd"/>
      <w:r>
        <w:t xml:space="preserve"> wird der Richter sprechen,</w:t>
      </w:r>
      <w:r>
        <w:br/>
        <w:t>Alle Siegel wird er brechen,</w:t>
      </w:r>
      <w:r>
        <w:br/>
        <w:t xml:space="preserve">Die geheimsten </w:t>
      </w:r>
      <w:proofErr w:type="spellStart"/>
      <w:r>
        <w:t>Thaten</w:t>
      </w:r>
      <w:proofErr w:type="spellEnd"/>
      <w:r>
        <w:t xml:space="preserve"> rächen!</w:t>
      </w:r>
    </w:p>
    <w:p w14:paraId="4BF27264" w14:textId="77777777" w:rsidR="004A02C8" w:rsidRDefault="004A02C8" w:rsidP="00697794">
      <w:pPr>
        <w:pStyle w:val="StandardWeb"/>
      </w:pPr>
      <w:r>
        <w:t xml:space="preserve">7. Ach, wie </w:t>
      </w:r>
      <w:proofErr w:type="spellStart"/>
      <w:r>
        <w:t>fürcht</w:t>
      </w:r>
      <w:proofErr w:type="spellEnd"/>
      <w:r>
        <w:t>’ ich seine Ruthe!</w:t>
      </w:r>
      <w:r>
        <w:br/>
        <w:t>Zeugt nicht Einer mir zu Gute?</w:t>
      </w:r>
      <w:r>
        <w:br/>
        <w:t xml:space="preserve">Reinen selbst ist bang zu </w:t>
      </w:r>
      <w:proofErr w:type="spellStart"/>
      <w:r>
        <w:t>Muthe</w:t>
      </w:r>
      <w:proofErr w:type="spellEnd"/>
      <w:r>
        <w:t>.</w:t>
      </w:r>
    </w:p>
    <w:p w14:paraId="2F1B4813" w14:textId="77777777" w:rsidR="004A02C8" w:rsidRDefault="004A02C8" w:rsidP="00697794">
      <w:pPr>
        <w:pStyle w:val="StandardWeb"/>
      </w:pPr>
      <w:r>
        <w:t>8. O du König solcher Schrecken!</w:t>
      </w:r>
      <w:r>
        <w:br/>
        <w:t>Gnade kann allein mich decken.</w:t>
      </w:r>
      <w:r>
        <w:br/>
        <w:t>Ich will dein Erbarmen wecken!</w:t>
      </w:r>
    </w:p>
    <w:p w14:paraId="44A8C5B0" w14:textId="77777777" w:rsidR="004A02C8" w:rsidRDefault="004A02C8" w:rsidP="00697794">
      <w:pPr>
        <w:pStyle w:val="StandardWeb"/>
      </w:pPr>
      <w:r>
        <w:t>9. Hattest mich doch einst erkoren,</w:t>
      </w:r>
      <w:r>
        <w:br/>
        <w:t>Bist doch ja für mich geboren.</w:t>
      </w:r>
      <w:r>
        <w:br/>
        <w:t>Und ich wäre jetzt verloren?</w:t>
      </w:r>
    </w:p>
    <w:p w14:paraId="19B4C10A" w14:textId="77777777" w:rsidR="004A02C8" w:rsidRDefault="004A02C8" w:rsidP="00697794">
      <w:pPr>
        <w:pStyle w:val="StandardWeb"/>
      </w:pPr>
      <w:r>
        <w:t>10. Hast dich müd’ um mich gegangen,</w:t>
      </w:r>
      <w:r>
        <w:br/>
        <w:t>Bist für mich am Kreuz gehangen,</w:t>
      </w:r>
      <w:r>
        <w:br/>
        <w:t>Und das sollte nichts verfangen?</w:t>
      </w:r>
    </w:p>
    <w:p w14:paraId="465E56C7" w14:textId="3B686F15" w:rsidR="004A02C8" w:rsidRDefault="004A02C8" w:rsidP="00697794">
      <w:pPr>
        <w:pStyle w:val="StandardWeb"/>
      </w:pPr>
      <w:r>
        <w:t xml:space="preserve">11. Wärest du denn </w:t>
      </w:r>
      <w:proofErr w:type="spellStart"/>
      <w:r>
        <w:t>bloss</w:t>
      </w:r>
      <w:proofErr w:type="spellEnd"/>
      <w:r>
        <w:t xml:space="preserve"> ein Rächer?</w:t>
      </w:r>
      <w:r>
        <w:br/>
        <w:t>Gar kein, gar kein Gnadensprecher</w:t>
      </w:r>
      <w:r>
        <w:br/>
      </w:r>
      <w:r w:rsidR="00BB5A89">
        <w:t>Ü</w:t>
      </w:r>
      <w:r>
        <w:t>ber reuige Verbrecher?</w:t>
      </w:r>
    </w:p>
    <w:p w14:paraId="2C33E856" w14:textId="77777777" w:rsidR="004A02C8" w:rsidRDefault="004A02C8" w:rsidP="00697794">
      <w:pPr>
        <w:pStyle w:val="StandardWeb"/>
      </w:pPr>
      <w:r>
        <w:t xml:space="preserve">12. Noch ist nicht mein Spruch </w:t>
      </w:r>
      <w:proofErr w:type="spellStart"/>
      <w:r>
        <w:t>gefället</w:t>
      </w:r>
      <w:proofErr w:type="spellEnd"/>
      <w:r>
        <w:t>;</w:t>
      </w:r>
      <w:r>
        <w:br/>
        <w:t>Eh’ derselbe mich zerschellet,</w:t>
      </w:r>
      <w:r>
        <w:br/>
        <w:t xml:space="preserve">Hör’ die Bitt’ an dich </w:t>
      </w:r>
      <w:proofErr w:type="spellStart"/>
      <w:r>
        <w:t>gestellet</w:t>
      </w:r>
      <w:proofErr w:type="spellEnd"/>
      <w:r>
        <w:t>!</w:t>
      </w:r>
    </w:p>
    <w:p w14:paraId="5E64EF20" w14:textId="77777777" w:rsidR="004A02C8" w:rsidRDefault="004A02C8" w:rsidP="00697794">
      <w:pPr>
        <w:pStyle w:val="StandardWeb"/>
      </w:pPr>
      <w:r>
        <w:t xml:space="preserve">13. Hast Maria </w:t>
      </w:r>
      <w:proofErr w:type="spellStart"/>
      <w:r>
        <w:t>angeblicket</w:t>
      </w:r>
      <w:proofErr w:type="spellEnd"/>
      <w:r>
        <w:t>,</w:t>
      </w:r>
      <w:r>
        <w:br/>
        <w:t>Hast den Schächer selbst entzücket</w:t>
      </w:r>
      <w:r>
        <w:br/>
        <w:t xml:space="preserve">Ich soll bleiben </w:t>
      </w:r>
      <w:proofErr w:type="spellStart"/>
      <w:r>
        <w:t>unerquicket</w:t>
      </w:r>
      <w:proofErr w:type="spellEnd"/>
      <w:r>
        <w:t>?</w:t>
      </w:r>
    </w:p>
    <w:p w14:paraId="61368E31" w14:textId="77777777" w:rsidR="004A02C8" w:rsidRDefault="004A02C8" w:rsidP="00697794">
      <w:pPr>
        <w:pStyle w:val="StandardWeb"/>
      </w:pPr>
      <w:r>
        <w:t>14. O du Guter, Milder, Treuer,</w:t>
      </w:r>
      <w:r>
        <w:br/>
        <w:t xml:space="preserve">Rette vor dem </w:t>
      </w:r>
      <w:proofErr w:type="spellStart"/>
      <w:r>
        <w:t>ew’gen</w:t>
      </w:r>
      <w:proofErr w:type="spellEnd"/>
      <w:r>
        <w:t xml:space="preserve"> Feuer,</w:t>
      </w:r>
      <w:r>
        <w:br/>
        <w:t xml:space="preserve">Den du hast erlöst so </w:t>
      </w:r>
      <w:proofErr w:type="spellStart"/>
      <w:r>
        <w:t>theuer</w:t>
      </w:r>
      <w:proofErr w:type="spellEnd"/>
      <w:r>
        <w:t>!</w:t>
      </w:r>
    </w:p>
    <w:p w14:paraId="04F9D967" w14:textId="77777777" w:rsidR="004A02C8" w:rsidRDefault="004A02C8" w:rsidP="00697794">
      <w:pPr>
        <w:pStyle w:val="StandardWeb"/>
      </w:pPr>
      <w:r>
        <w:t>15. Zwar nicht auf mein Bitten steh’ ich,</w:t>
      </w:r>
      <w:r>
        <w:br/>
        <w:t>Nein, zu deiner Gnade fleh’ ich,</w:t>
      </w:r>
      <w:r>
        <w:br/>
        <w:t xml:space="preserve">Halte sie mich, sonst </w:t>
      </w:r>
      <w:proofErr w:type="spellStart"/>
      <w:r>
        <w:t>vergeh</w:t>
      </w:r>
      <w:proofErr w:type="spellEnd"/>
      <w:r>
        <w:t>’ ich.</w:t>
      </w:r>
    </w:p>
    <w:p w14:paraId="0015F19B" w14:textId="1F750385" w:rsidR="004A02C8" w:rsidRDefault="004A02C8" w:rsidP="00697794">
      <w:pPr>
        <w:pStyle w:val="StandardWeb"/>
      </w:pPr>
      <w:r>
        <w:t xml:space="preserve">16. Du wirst scheiden, bannen, </w:t>
      </w:r>
      <w:r w:rsidR="00BF31A1">
        <w:t>ä</w:t>
      </w:r>
      <w:r>
        <w:t>chten,</w:t>
      </w:r>
      <w:r>
        <w:br/>
      </w:r>
      <w:proofErr w:type="spellStart"/>
      <w:r>
        <w:t>Reisse</w:t>
      </w:r>
      <w:proofErr w:type="spellEnd"/>
      <w:r>
        <w:t xml:space="preserve"> mich noch aus dem Schlechten,</w:t>
      </w:r>
      <w:r>
        <w:br/>
        <w:t>Rechts von dir zu den Gerechten!</w:t>
      </w:r>
    </w:p>
    <w:p w14:paraId="64E268BA" w14:textId="77777777" w:rsidR="004A02C8" w:rsidRDefault="004A02C8" w:rsidP="00697794">
      <w:pPr>
        <w:pStyle w:val="StandardWeb"/>
      </w:pPr>
      <w:r>
        <w:t>17. Wenn die Bösen überwiesen,</w:t>
      </w:r>
      <w:r>
        <w:br/>
        <w:t>Und den Flammen zugewiesen,</w:t>
      </w:r>
      <w:r>
        <w:br/>
        <w:t>Sei ich in die Freud’ gewiesen!</w:t>
      </w:r>
    </w:p>
    <w:p w14:paraId="5CD881DC" w14:textId="77777777" w:rsidR="004A02C8" w:rsidRDefault="004A02C8" w:rsidP="00697794">
      <w:pPr>
        <w:pStyle w:val="StandardWeb"/>
      </w:pPr>
      <w:r>
        <w:t>18. Ach, ich schau die Höllenbrände,</w:t>
      </w:r>
      <w:r>
        <w:br/>
        <w:t>Rufe, ringe meine Hände:</w:t>
      </w:r>
      <w:r>
        <w:br/>
        <w:t>Mach es wohl mit mir am Ende!</w:t>
      </w:r>
    </w:p>
    <w:p w14:paraId="5C0EA18E"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1BEAB360" w14:textId="5023152F" w:rsidR="004A02C8" w:rsidRDefault="004A02C8" w:rsidP="00697794">
      <w:pPr>
        <w:pStyle w:val="berschrift1"/>
      </w:pPr>
      <w:r w:rsidRPr="00BB5A89">
        <w:t xml:space="preserve">Hiller, Johann Adam – Dies </w:t>
      </w:r>
      <w:r w:rsidR="00BF31A1">
        <w:t>Irae</w:t>
      </w:r>
    </w:p>
    <w:p w14:paraId="15F02FF0" w14:textId="77777777" w:rsidR="004A02C8" w:rsidRDefault="004A02C8" w:rsidP="00697794">
      <w:pPr>
        <w:pStyle w:val="StandardWeb"/>
      </w:pPr>
      <w:r>
        <w:t>Tag des Richters, du wirst kommen:</w:t>
      </w:r>
      <w:r>
        <w:br/>
        <w:t xml:space="preserve">Deiner </w:t>
      </w:r>
      <w:proofErr w:type="spellStart"/>
      <w:r>
        <w:t>freun</w:t>
      </w:r>
      <w:proofErr w:type="spellEnd"/>
      <w:r>
        <w:t xml:space="preserve"> sich alle Frommen,</w:t>
      </w:r>
      <w:r>
        <w:br/>
        <w:t>Wenn die Sünder vor dir beben.</w:t>
      </w:r>
    </w:p>
    <w:p w14:paraId="3A6BB74C" w14:textId="77777777" w:rsidR="004A02C8" w:rsidRDefault="004A02C8" w:rsidP="00697794">
      <w:pPr>
        <w:pStyle w:val="StandardWeb"/>
      </w:pPr>
      <w:r>
        <w:t>Schrecklich wirst du denen werden,</w:t>
      </w:r>
      <w:r>
        <w:br/>
        <w:t>Die dein spotteten auf Erden,</w:t>
      </w:r>
      <w:r>
        <w:br/>
        <w:t>Wirst Verdammnis ihnen geben.</w:t>
      </w:r>
    </w:p>
    <w:p w14:paraId="51639F6C" w14:textId="77777777" w:rsidR="004A02C8" w:rsidRDefault="004A02C8" w:rsidP="00697794">
      <w:pPr>
        <w:pStyle w:val="StandardWeb"/>
      </w:pPr>
      <w:r>
        <w:t>Gleich dem Tönen der Posaunen</w:t>
      </w:r>
      <w:r>
        <w:br/>
        <w:t>Werden Gräber mit Erstaunen</w:t>
      </w:r>
      <w:r>
        <w:br/>
        <w:t xml:space="preserve">Des </w:t>
      </w:r>
      <w:proofErr w:type="spellStart"/>
      <w:r>
        <w:t>Erweckers</w:t>
      </w:r>
      <w:proofErr w:type="spellEnd"/>
      <w:r>
        <w:t xml:space="preserve"> Stimme hören.</w:t>
      </w:r>
    </w:p>
    <w:p w14:paraId="75E7D0A4" w14:textId="77777777" w:rsidR="004A02C8" w:rsidRDefault="004A02C8" w:rsidP="00697794">
      <w:pPr>
        <w:pStyle w:val="StandardWeb"/>
      </w:pPr>
      <w:r>
        <w:t>Leben wird zum Abgrund dringen,</w:t>
      </w:r>
      <w:r>
        <w:br/>
        <w:t>Wird des Todes Reich bezwingen,</w:t>
      </w:r>
      <w:r>
        <w:br/>
        <w:t>Und den langen Schlaf verstören.</w:t>
      </w:r>
    </w:p>
    <w:p w14:paraId="593C1EAF" w14:textId="77777777" w:rsidR="004A02C8" w:rsidRDefault="004A02C8" w:rsidP="00697794">
      <w:pPr>
        <w:pStyle w:val="StandardWeb"/>
      </w:pPr>
      <w:r>
        <w:t>Dann, erwacht zu neuem Leben,</w:t>
      </w:r>
      <w:r>
        <w:br/>
        <w:t>Werden Alle sich erheben,</w:t>
      </w:r>
      <w:r>
        <w:br/>
        <w:t>Die in Todesbanden lagen.</w:t>
      </w:r>
    </w:p>
    <w:p w14:paraId="72720A32" w14:textId="77777777" w:rsidR="004A02C8" w:rsidRDefault="004A02C8" w:rsidP="00697794">
      <w:pPr>
        <w:pStyle w:val="StandardWeb"/>
      </w:pPr>
      <w:r>
        <w:t>O wie werden die Verbrecher</w:t>
      </w:r>
      <w:r>
        <w:br/>
        <w:t>Vor dem einst verlachten Rächer</w:t>
      </w:r>
      <w:r>
        <w:br/>
        <w:t xml:space="preserve">Nun vergebens </w:t>
      </w:r>
      <w:proofErr w:type="spellStart"/>
      <w:r>
        <w:t>flehn</w:t>
      </w:r>
      <w:proofErr w:type="spellEnd"/>
      <w:r>
        <w:t xml:space="preserve"> und klagen!</w:t>
      </w:r>
    </w:p>
    <w:p w14:paraId="1BFE0C37" w14:textId="77777777" w:rsidR="004A02C8" w:rsidRDefault="004A02C8" w:rsidP="00697794">
      <w:pPr>
        <w:pStyle w:val="StandardWeb"/>
      </w:pPr>
      <w:r>
        <w:t>Aber ihr dem Herrn Getreuen,</w:t>
      </w:r>
      <w:r>
        <w:br/>
        <w:t xml:space="preserve">Ihr dürft eures </w:t>
      </w:r>
      <w:proofErr w:type="spellStart"/>
      <w:r>
        <w:t>Lohn’s</w:t>
      </w:r>
      <w:proofErr w:type="spellEnd"/>
      <w:r>
        <w:t xml:space="preserve"> euch freuen,</w:t>
      </w:r>
      <w:r>
        <w:br/>
        <w:t xml:space="preserve">Nicht </w:t>
      </w:r>
      <w:proofErr w:type="spellStart"/>
      <w:r>
        <w:t>vor’m</w:t>
      </w:r>
      <w:proofErr w:type="spellEnd"/>
      <w:r>
        <w:t xml:space="preserve"> Richter </w:t>
      </w:r>
      <w:proofErr w:type="spellStart"/>
      <w:r>
        <w:t>muthlos</w:t>
      </w:r>
      <w:proofErr w:type="spellEnd"/>
      <w:r>
        <w:t xml:space="preserve"> zagen!</w:t>
      </w:r>
    </w:p>
    <w:p w14:paraId="7C274AC1" w14:textId="77777777" w:rsidR="004A02C8" w:rsidRDefault="004A02C8" w:rsidP="00697794">
      <w:pPr>
        <w:pStyle w:val="StandardWeb"/>
      </w:pPr>
      <w:r>
        <w:t xml:space="preserve">Gott mit </w:t>
      </w:r>
      <w:proofErr w:type="spellStart"/>
      <w:r>
        <w:t>fruchtbar’m</w:t>
      </w:r>
      <w:proofErr w:type="spellEnd"/>
      <w:r>
        <w:t xml:space="preserve"> Glanz umgeben –</w:t>
      </w:r>
      <w:r>
        <w:br/>
        <w:t>Kann kein Sünder vor dir leben:</w:t>
      </w:r>
      <w:r>
        <w:br/>
        <w:t xml:space="preserve">Wie </w:t>
      </w:r>
      <w:proofErr w:type="spellStart"/>
      <w:r>
        <w:t>werd</w:t>
      </w:r>
      <w:proofErr w:type="spellEnd"/>
      <w:r>
        <w:t>‘ ich vor dir bestehen?</w:t>
      </w:r>
    </w:p>
    <w:p w14:paraId="0A6BD7D6" w14:textId="77777777" w:rsidR="004A02C8" w:rsidRDefault="004A02C8" w:rsidP="00697794">
      <w:pPr>
        <w:pStyle w:val="StandardWeb"/>
      </w:pPr>
      <w:r>
        <w:t>O mein Heiland, jene Pfade</w:t>
      </w:r>
      <w:r>
        <w:br/>
        <w:t>Kann ich nur durch deine Gnade</w:t>
      </w:r>
      <w:r>
        <w:br/>
        <w:t>Ohne Schaudern sicher gehen.</w:t>
      </w:r>
    </w:p>
    <w:p w14:paraId="6643DAD2" w14:textId="77777777" w:rsidR="004A02C8" w:rsidRDefault="004A02C8" w:rsidP="00697794">
      <w:pPr>
        <w:pStyle w:val="StandardWeb"/>
      </w:pPr>
      <w:r>
        <w:t xml:space="preserve">Du </w:t>
      </w:r>
      <w:proofErr w:type="spellStart"/>
      <w:r>
        <w:t>wardst</w:t>
      </w:r>
      <w:proofErr w:type="spellEnd"/>
      <w:r>
        <w:t xml:space="preserve"> Mensch, auch mir zu Gute,</w:t>
      </w:r>
      <w:r>
        <w:br/>
        <w:t>Löstest mich mit deinem Blute;</w:t>
      </w:r>
      <w:r>
        <w:br/>
        <w:t>Deine Leiden sind mir Segen.</w:t>
      </w:r>
    </w:p>
    <w:p w14:paraId="542E9F53" w14:textId="77777777" w:rsidR="004A02C8" w:rsidRDefault="004A02C8" w:rsidP="00697794">
      <w:pPr>
        <w:pStyle w:val="StandardWeb"/>
      </w:pPr>
      <w:r>
        <w:t>Lass, ach lass an jenem Tage,</w:t>
      </w:r>
      <w:r>
        <w:br/>
        <w:t>Wenn ich Sünder angstvoll zage,</w:t>
      </w:r>
      <w:r>
        <w:br/>
        <w:t>Mir zum Schutze dich bewegen.</w:t>
      </w:r>
    </w:p>
    <w:p w14:paraId="1BA328B8" w14:textId="77777777" w:rsidR="004A02C8" w:rsidRDefault="004A02C8" w:rsidP="00697794">
      <w:pPr>
        <w:pStyle w:val="StandardWeb"/>
      </w:pPr>
      <w:r>
        <w:t xml:space="preserve">Lass der Reue </w:t>
      </w:r>
      <w:proofErr w:type="spellStart"/>
      <w:r>
        <w:t>bittre</w:t>
      </w:r>
      <w:proofErr w:type="spellEnd"/>
      <w:r>
        <w:t xml:space="preserve"> </w:t>
      </w:r>
      <w:proofErr w:type="spellStart"/>
      <w:r>
        <w:t>Thränen</w:t>
      </w:r>
      <w:proofErr w:type="spellEnd"/>
      <w:r>
        <w:t>,</w:t>
      </w:r>
      <w:r>
        <w:br/>
        <w:t>Die sich brünstig nach dir sehnen,</w:t>
      </w:r>
      <w:r>
        <w:br/>
        <w:t>Zur Vergebung vor dir gelten!</w:t>
      </w:r>
    </w:p>
    <w:p w14:paraId="5D5DCE18" w14:textId="77777777" w:rsidR="004A02C8" w:rsidRDefault="004A02C8" w:rsidP="00697794">
      <w:pPr>
        <w:pStyle w:val="StandardWeb"/>
      </w:pPr>
      <w:r>
        <w:t>Der du Sündern gern verziehest,</w:t>
      </w:r>
      <w:r>
        <w:br/>
        <w:t>Jedem Armen Trost verliehest,</w:t>
      </w:r>
      <w:r>
        <w:br/>
        <w:t>Wirst mich nicht verdammend schelten.</w:t>
      </w:r>
    </w:p>
    <w:p w14:paraId="72B851D9" w14:textId="77777777" w:rsidR="004A02C8" w:rsidRDefault="004A02C8" w:rsidP="00697794">
      <w:pPr>
        <w:pStyle w:val="StandardWeb"/>
      </w:pPr>
      <w:proofErr w:type="spellStart"/>
      <w:r>
        <w:t>Gross</w:t>
      </w:r>
      <w:proofErr w:type="spellEnd"/>
      <w:r>
        <w:t xml:space="preserve"> ist meiner Sünden Menge:</w:t>
      </w:r>
      <w:r>
        <w:br/>
        <w:t>Mit Erbarmen, nicht mit Strenge</w:t>
      </w:r>
      <w:r>
        <w:br/>
        <w:t>Siehe richtend mein Vergehen!</w:t>
      </w:r>
    </w:p>
    <w:p w14:paraId="2428D796" w14:textId="77777777" w:rsidR="004A02C8" w:rsidRDefault="004A02C8" w:rsidP="00697794">
      <w:pPr>
        <w:pStyle w:val="StandardWeb"/>
      </w:pPr>
      <w:r>
        <w:t>Stelle mich zu jenen Frommen,</w:t>
      </w:r>
      <w:r>
        <w:br/>
        <w:t>Die begnadigt zu dir kommen,</w:t>
      </w:r>
      <w:r>
        <w:br/>
        <w:t>Und zu deiner Rechten stehen.</w:t>
      </w:r>
    </w:p>
    <w:p w14:paraId="4DE362BE" w14:textId="77777777" w:rsidR="004A02C8" w:rsidRDefault="004A02C8" w:rsidP="00697794">
      <w:pPr>
        <w:pStyle w:val="StandardWeb"/>
      </w:pPr>
      <w:r>
        <w:t>Wenn die Bösen von dir scheiden,</w:t>
      </w:r>
      <w:r>
        <w:br/>
        <w:t>Der Verdammten Qual zu leiden,</w:t>
      </w:r>
      <w:r>
        <w:br/>
        <w:t>Lass‘, O Herr, bei dir mich leben!</w:t>
      </w:r>
    </w:p>
    <w:p w14:paraId="274FF748" w14:textId="77777777" w:rsidR="004A02C8" w:rsidRDefault="004A02C8" w:rsidP="00697794">
      <w:pPr>
        <w:pStyle w:val="StandardWeb"/>
      </w:pPr>
      <w:r>
        <w:t>Tief gebeugt ist meine Seele;</w:t>
      </w:r>
      <w:r>
        <w:br/>
        <w:t xml:space="preserve">In der </w:t>
      </w:r>
      <w:proofErr w:type="spellStart"/>
      <w:r>
        <w:t>Schwermuth</w:t>
      </w:r>
      <w:proofErr w:type="spellEnd"/>
      <w:r>
        <w:t xml:space="preserve"> finstrer Höhle</w:t>
      </w:r>
      <w:r>
        <w:br/>
        <w:t>Kann ihr Niemand Ruhe geben.</w:t>
      </w:r>
    </w:p>
    <w:p w14:paraId="41CE39FB" w14:textId="77777777" w:rsidR="004A02C8" w:rsidRDefault="004A02C8" w:rsidP="00697794">
      <w:pPr>
        <w:pStyle w:val="StandardWeb"/>
      </w:pPr>
      <w:r>
        <w:t>Nur mit dir kann jenem Tage,</w:t>
      </w:r>
      <w:r>
        <w:br/>
      </w:r>
      <w:proofErr w:type="spellStart"/>
      <w:r>
        <w:t>Ungekränkt</w:t>
      </w:r>
      <w:proofErr w:type="spellEnd"/>
      <w:r>
        <w:t xml:space="preserve"> von Furcht und Plage,</w:t>
      </w:r>
      <w:r>
        <w:br/>
      </w:r>
      <w:proofErr w:type="spellStart"/>
      <w:r>
        <w:t>Muthig</w:t>
      </w:r>
      <w:proofErr w:type="spellEnd"/>
      <w:r>
        <w:t xml:space="preserve"> ich entgegen eilen.</w:t>
      </w:r>
    </w:p>
    <w:p w14:paraId="1F932E33" w14:textId="77777777" w:rsidR="004A02C8" w:rsidRDefault="004A02C8" w:rsidP="00697794">
      <w:pPr>
        <w:pStyle w:val="StandardWeb"/>
      </w:pPr>
      <w:r>
        <w:t>Du führst von der Erden Leiden</w:t>
      </w:r>
      <w:r>
        <w:br/>
        <w:t>Frei mich ein zu deinen Freuden:</w:t>
      </w:r>
      <w:r>
        <w:br/>
        <w:t>Ewig nenn‘ ich dann dich mein,</w:t>
      </w:r>
      <w:r>
        <w:br/>
        <w:t>Ewig selig dein zu sein. Amen.</w:t>
      </w:r>
    </w:p>
    <w:p w14:paraId="1E1AF7B2"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18360528" w14:textId="60A4C6D1" w:rsidR="004A02C8" w:rsidRDefault="004A02C8" w:rsidP="00697794">
      <w:pPr>
        <w:pStyle w:val="berschrift1"/>
      </w:pPr>
      <w:proofErr w:type="spellStart"/>
      <w:r w:rsidRPr="00BB5A89">
        <w:t>Hohlfeldt</w:t>
      </w:r>
      <w:proofErr w:type="spellEnd"/>
      <w:r w:rsidRPr="00BB5A89">
        <w:t xml:space="preserve"> – Dies </w:t>
      </w:r>
      <w:r w:rsidR="00BF31A1">
        <w:t>Irae</w:t>
      </w:r>
    </w:p>
    <w:p w14:paraId="6B7094B0" w14:textId="77777777" w:rsidR="004A02C8" w:rsidRDefault="004A02C8" w:rsidP="00697794">
      <w:pPr>
        <w:pStyle w:val="StandardWeb"/>
      </w:pPr>
      <w:r>
        <w:t>Tag des Zornes, wo entzündet</w:t>
      </w:r>
      <w:r>
        <w:br/>
        <w:t>Diese Welt zu Asche schwindet,</w:t>
      </w:r>
      <w:r>
        <w:br/>
        <w:t xml:space="preserve">Wie die Lehre uns verkündet. </w:t>
      </w:r>
    </w:p>
    <w:p w14:paraId="590516E0" w14:textId="77777777" w:rsidR="004A02C8" w:rsidRDefault="004A02C8" w:rsidP="00697794">
      <w:pPr>
        <w:pStyle w:val="StandardWeb"/>
      </w:pPr>
      <w:r>
        <w:t>Welch ein Zittern, welch ein Zagen,</w:t>
      </w:r>
      <w:r>
        <w:br/>
        <w:t xml:space="preserve">Wenn des </w:t>
      </w:r>
      <w:proofErr w:type="spellStart"/>
      <w:r>
        <w:t>Todtenrichters</w:t>
      </w:r>
      <w:proofErr w:type="spellEnd"/>
      <w:r>
        <w:t xml:space="preserve"> Fragen</w:t>
      </w:r>
      <w:r>
        <w:br/>
        <w:t xml:space="preserve">Streng erforschen alle Klagen! </w:t>
      </w:r>
    </w:p>
    <w:p w14:paraId="334B81CB" w14:textId="77777777" w:rsidR="004A02C8" w:rsidRDefault="004A02C8" w:rsidP="00697794">
      <w:pPr>
        <w:pStyle w:val="StandardWeb"/>
      </w:pPr>
      <w:r>
        <w:t>Mächtig, mit Posaunentone,</w:t>
      </w:r>
      <w:r>
        <w:br/>
        <w:t>Schallt’s aus Gräbern jeder Zone,</w:t>
      </w:r>
      <w:r>
        <w:br/>
        <w:t xml:space="preserve">Rufend Alle zu dem Throne. </w:t>
      </w:r>
    </w:p>
    <w:p w14:paraId="72BF0A3B" w14:textId="77777777" w:rsidR="004A02C8" w:rsidRDefault="004A02C8" w:rsidP="00697794">
      <w:pPr>
        <w:pStyle w:val="StandardWeb"/>
      </w:pPr>
      <w:r>
        <w:t>Tod und Welt sieht dann mit Beben</w:t>
      </w:r>
      <w:r>
        <w:br/>
        <w:t xml:space="preserve">Sich die </w:t>
      </w:r>
      <w:proofErr w:type="spellStart"/>
      <w:r>
        <w:t>Creatur</w:t>
      </w:r>
      <w:proofErr w:type="spellEnd"/>
      <w:r>
        <w:t xml:space="preserve"> erheben,</w:t>
      </w:r>
      <w:r>
        <w:br/>
        <w:t xml:space="preserve">Und dem Richter Antwort geben. </w:t>
      </w:r>
    </w:p>
    <w:p w14:paraId="25F87032" w14:textId="77777777" w:rsidR="004A02C8" w:rsidRDefault="004A02C8" w:rsidP="00697794">
      <w:pPr>
        <w:pStyle w:val="StandardWeb"/>
      </w:pPr>
      <w:proofErr w:type="spellStart"/>
      <w:r>
        <w:t>Aufgethan</w:t>
      </w:r>
      <w:proofErr w:type="spellEnd"/>
      <w:r>
        <w:t xml:space="preserve"> vor jenem Lichte</w:t>
      </w:r>
      <w:r>
        <w:br/>
        <w:t>Wird das Buch der Weltgeschichte</w:t>
      </w:r>
      <w:r>
        <w:br/>
        <w:t xml:space="preserve">Vor dem ewigen Gerichte. </w:t>
      </w:r>
    </w:p>
    <w:p w14:paraId="46F50442" w14:textId="77777777" w:rsidR="004A02C8" w:rsidRDefault="004A02C8" w:rsidP="00697794">
      <w:pPr>
        <w:pStyle w:val="StandardWeb"/>
      </w:pPr>
      <w:r>
        <w:t>Wird der Richter also sitzen,</w:t>
      </w:r>
      <w:r>
        <w:br/>
        <w:t xml:space="preserve">Dann wird Licht </w:t>
      </w:r>
      <w:proofErr w:type="spellStart"/>
      <w:r>
        <w:t>in’s</w:t>
      </w:r>
      <w:proofErr w:type="spellEnd"/>
      <w:r>
        <w:t xml:space="preserve"> Dunkle blitzen,</w:t>
      </w:r>
      <w:r>
        <w:br/>
        <w:t xml:space="preserve">Nichts vor seiner Rache schützen. </w:t>
      </w:r>
    </w:p>
    <w:p w14:paraId="40B12680" w14:textId="77777777" w:rsidR="004A02C8" w:rsidRDefault="004A02C8" w:rsidP="00697794">
      <w:pPr>
        <w:pStyle w:val="StandardWeb"/>
      </w:pPr>
      <w:r>
        <w:t xml:space="preserve">Ach, was </w:t>
      </w:r>
      <w:proofErr w:type="spellStart"/>
      <w:r>
        <w:t>werd</w:t>
      </w:r>
      <w:proofErr w:type="spellEnd"/>
      <w:r>
        <w:t>‘ ich Armer flehen?</w:t>
      </w:r>
      <w:r>
        <w:br/>
        <w:t>Wen zum Retter mir ersehen,</w:t>
      </w:r>
      <w:r>
        <w:br/>
        <w:t xml:space="preserve">Da Gerechte kaum bestehen? </w:t>
      </w:r>
    </w:p>
    <w:p w14:paraId="671EE420" w14:textId="77777777" w:rsidR="004A02C8" w:rsidRDefault="004A02C8" w:rsidP="00697794">
      <w:pPr>
        <w:pStyle w:val="StandardWeb"/>
      </w:pPr>
      <w:r>
        <w:t xml:space="preserve">Fürst auf </w:t>
      </w:r>
      <w:proofErr w:type="spellStart"/>
      <w:r>
        <w:t>schreckenvollem</w:t>
      </w:r>
      <w:proofErr w:type="spellEnd"/>
      <w:r>
        <w:t xml:space="preserve"> Throne!</w:t>
      </w:r>
      <w:r>
        <w:br/>
        <w:t>Freie Gnade führt zum Lohne,</w:t>
      </w:r>
      <w:r>
        <w:br/>
        <w:t xml:space="preserve">Quell der Huld, </w:t>
      </w:r>
      <w:proofErr w:type="spellStart"/>
      <w:r>
        <w:t>gieb</w:t>
      </w:r>
      <w:proofErr w:type="spellEnd"/>
      <w:r>
        <w:t xml:space="preserve"> mir die Krone! </w:t>
      </w:r>
    </w:p>
    <w:p w14:paraId="2722817C" w14:textId="77777777" w:rsidR="004A02C8" w:rsidRDefault="004A02C8" w:rsidP="00697794">
      <w:pPr>
        <w:pStyle w:val="StandardWeb"/>
      </w:pPr>
      <w:r>
        <w:t>Denk, o Jesu, der Beschwerden,</w:t>
      </w:r>
      <w:r>
        <w:br/>
        <w:t>Die du trugst für mich auf Erden,</w:t>
      </w:r>
      <w:r>
        <w:br/>
        <w:t>Lass mich nicht verloren werden.</w:t>
      </w:r>
    </w:p>
    <w:p w14:paraId="71CE2E10" w14:textId="1BEB3FE9" w:rsidR="004A02C8" w:rsidRDefault="004A02C8" w:rsidP="00697794">
      <w:pPr>
        <w:pStyle w:val="StandardWeb"/>
      </w:pPr>
      <w:r>
        <w:rPr>
          <w:rStyle w:val="Hervorhebung"/>
        </w:rPr>
        <w:t>Strophe 10 fehlt im Original</w:t>
      </w:r>
    </w:p>
    <w:p w14:paraId="0DCA089D" w14:textId="77777777" w:rsidR="004A02C8" w:rsidRDefault="004A02C8" w:rsidP="00697794">
      <w:pPr>
        <w:pStyle w:val="StandardWeb"/>
      </w:pPr>
      <w:r>
        <w:t>Richter mit gerechter Waage,</w:t>
      </w:r>
      <w:r>
        <w:br/>
        <w:t>Sprich mich los von Schuld und Klage</w:t>
      </w:r>
      <w:r>
        <w:br/>
        <w:t xml:space="preserve">Vor der Rechnung </w:t>
      </w:r>
      <w:proofErr w:type="spellStart"/>
      <w:r>
        <w:t>grossem</w:t>
      </w:r>
      <w:proofErr w:type="spellEnd"/>
      <w:r>
        <w:t xml:space="preserve"> Tage. </w:t>
      </w:r>
    </w:p>
    <w:p w14:paraId="1AB9189F" w14:textId="77777777" w:rsidR="004A02C8" w:rsidRDefault="004A02C8" w:rsidP="00697794">
      <w:pPr>
        <w:pStyle w:val="StandardWeb"/>
      </w:pPr>
      <w:r>
        <w:t>Seufzend fühl‘ ich mein Vergehen,</w:t>
      </w:r>
      <w:r>
        <w:br/>
        <w:t xml:space="preserve">Muss </w:t>
      </w:r>
      <w:proofErr w:type="spellStart"/>
      <w:r>
        <w:t>erröthend</w:t>
      </w:r>
      <w:proofErr w:type="spellEnd"/>
      <w:r>
        <w:t xml:space="preserve"> vor dir stehen,</w:t>
      </w:r>
      <w:r>
        <w:br/>
        <w:t xml:space="preserve">Hör‘ erbarmend, Gott, mein Flehen. </w:t>
      </w:r>
    </w:p>
    <w:p w14:paraId="49F25E55" w14:textId="77777777" w:rsidR="004A02C8" w:rsidRDefault="004A02C8" w:rsidP="00697794">
      <w:pPr>
        <w:pStyle w:val="StandardWeb"/>
      </w:pPr>
      <w:r>
        <w:t>Der Mariens Schuld vergeben,</w:t>
      </w:r>
      <w:r>
        <w:br/>
      </w:r>
      <w:proofErr w:type="spellStart"/>
      <w:r>
        <w:t>Liess</w:t>
      </w:r>
      <w:proofErr w:type="spellEnd"/>
      <w:r>
        <w:t xml:space="preserve"> den Schächer Gnad‘ erstreben,</w:t>
      </w:r>
      <w:r>
        <w:br/>
        <w:t xml:space="preserve">Schenkt auch meiner Hoffnung Leben. </w:t>
      </w:r>
    </w:p>
    <w:p w14:paraId="7219C329" w14:textId="77777777" w:rsidR="004A02C8" w:rsidRDefault="004A02C8" w:rsidP="00697794">
      <w:pPr>
        <w:pStyle w:val="StandardWeb"/>
      </w:pPr>
      <w:proofErr w:type="spellStart"/>
      <w:r>
        <w:t>Unwerth</w:t>
      </w:r>
      <w:proofErr w:type="spellEnd"/>
      <w:r>
        <w:t xml:space="preserve">, die mein </w:t>
      </w:r>
      <w:proofErr w:type="spellStart"/>
      <w:r>
        <w:t>Fleh’n</w:t>
      </w:r>
      <w:proofErr w:type="spellEnd"/>
      <w:r>
        <w:t xml:space="preserve"> zu weihen,</w:t>
      </w:r>
      <w:r>
        <w:br/>
        <w:t>Kann nur, Heiland, dein Verzeihen</w:t>
      </w:r>
      <w:r>
        <w:br/>
        <w:t xml:space="preserve">Mich von </w:t>
      </w:r>
      <w:proofErr w:type="spellStart"/>
      <w:r>
        <w:t>ew’ger</w:t>
      </w:r>
      <w:proofErr w:type="spellEnd"/>
      <w:r>
        <w:t xml:space="preserve"> Glut befreien. </w:t>
      </w:r>
    </w:p>
    <w:p w14:paraId="6160E564" w14:textId="77777777" w:rsidR="004A02C8" w:rsidRDefault="004A02C8" w:rsidP="00697794">
      <w:pPr>
        <w:pStyle w:val="StandardWeb"/>
      </w:pPr>
      <w:r>
        <w:t>Hin zu deinen Schafen leite,</w:t>
      </w:r>
      <w:r>
        <w:br/>
        <w:t>Sondernd von des Abgrunds Beute,</w:t>
      </w:r>
      <w:r>
        <w:br/>
        <w:t xml:space="preserve">Mich an deine rechte Seite! </w:t>
      </w:r>
    </w:p>
    <w:p w14:paraId="5D4D23F0" w14:textId="77777777" w:rsidR="004A02C8" w:rsidRDefault="004A02C8" w:rsidP="00697794">
      <w:pPr>
        <w:pStyle w:val="StandardWeb"/>
      </w:pPr>
      <w:r>
        <w:t>Sinkt die Schaar von Satansknechten</w:t>
      </w:r>
      <w:r>
        <w:br/>
        <w:t>Zu der Hölle Flammenmächten,</w:t>
      </w:r>
      <w:r>
        <w:br/>
        <w:t xml:space="preserve">Ruf mich zu den Gerechten. </w:t>
      </w:r>
    </w:p>
    <w:p w14:paraId="73689CA1" w14:textId="77777777" w:rsidR="004A02C8" w:rsidRDefault="004A02C8" w:rsidP="00697794">
      <w:pPr>
        <w:pStyle w:val="StandardWeb"/>
      </w:pPr>
      <w:r>
        <w:t>Betend tief im Staube wende</w:t>
      </w:r>
      <w:r>
        <w:br/>
        <w:t>Ich zerknirscht zu dir die Hände,</w:t>
      </w:r>
      <w:r>
        <w:br/>
        <w:t xml:space="preserve">Trage Sorge für mein Ende. </w:t>
      </w:r>
    </w:p>
    <w:p w14:paraId="0F4DC2A7" w14:textId="77777777" w:rsidR="004A02C8" w:rsidRDefault="004A02C8" w:rsidP="00697794">
      <w:pPr>
        <w:pStyle w:val="StandardWeb"/>
      </w:pPr>
      <w:proofErr w:type="spellStart"/>
      <w:r>
        <w:t>Thränentag</w:t>
      </w:r>
      <w:proofErr w:type="spellEnd"/>
      <w:r>
        <w:t>, du wirst mit Schrecken</w:t>
      </w:r>
      <w:r>
        <w:br/>
        <w:t>Einst des Sünders Asche wecken,</w:t>
      </w:r>
      <w:r>
        <w:br/>
        <w:t>Vor des Richters Thron zu stehen;</w:t>
      </w:r>
      <w:r>
        <w:br/>
        <w:t xml:space="preserve">Gnade lass vor Recht ergehen! </w:t>
      </w:r>
    </w:p>
    <w:p w14:paraId="35314561" w14:textId="77777777" w:rsidR="004A02C8" w:rsidRDefault="004A02C8" w:rsidP="00697794">
      <w:pPr>
        <w:pStyle w:val="StandardWeb"/>
      </w:pPr>
      <w:r>
        <w:t>Jesu‘, milder König du,</w:t>
      </w:r>
      <w:r>
        <w:br/>
        <w:t xml:space="preserve">Schenke ihm die </w:t>
      </w:r>
      <w:proofErr w:type="spellStart"/>
      <w:r>
        <w:t>ew’ge</w:t>
      </w:r>
      <w:proofErr w:type="spellEnd"/>
      <w:r>
        <w:t xml:space="preserve"> Ruh.</w:t>
      </w:r>
    </w:p>
    <w:p w14:paraId="268AD9A0"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39D1CF60" w14:textId="4F440AE7" w:rsidR="004A02C8" w:rsidRDefault="004A02C8" w:rsidP="00697794">
      <w:pPr>
        <w:pStyle w:val="berschrift1"/>
      </w:pPr>
      <w:r w:rsidRPr="00BB5A89">
        <w:t xml:space="preserve">Jäck, Markus </w:t>
      </w:r>
      <w:proofErr w:type="spellStart"/>
      <w:r w:rsidRPr="00BB5A89">
        <w:t>Fidelius</w:t>
      </w:r>
      <w:proofErr w:type="spellEnd"/>
      <w:r w:rsidRPr="00BB5A89">
        <w:t xml:space="preserve"> – Dies </w:t>
      </w:r>
      <w:r w:rsidR="00BF31A1">
        <w:t>Irae</w:t>
      </w:r>
    </w:p>
    <w:p w14:paraId="410D5EA1" w14:textId="77777777" w:rsidR="004A02C8" w:rsidRDefault="004A02C8" w:rsidP="00697794">
      <w:pPr>
        <w:pStyle w:val="StandardWeb"/>
      </w:pPr>
      <w:r>
        <w:t>Tag, prophetisch uns verkündet,</w:t>
      </w:r>
      <w:r>
        <w:br/>
        <w:t xml:space="preserve">Wenn du </w:t>
      </w:r>
      <w:proofErr w:type="spellStart"/>
      <w:r>
        <w:t>kömmst</w:t>
      </w:r>
      <w:proofErr w:type="spellEnd"/>
      <w:r>
        <w:t>, wie Staub verschwindet</w:t>
      </w:r>
      <w:r>
        <w:br/>
        <w:t>Dann, was sich auf Erden findet.</w:t>
      </w:r>
    </w:p>
    <w:p w14:paraId="38F42EA4" w14:textId="77777777" w:rsidR="004A02C8" w:rsidRDefault="004A02C8" w:rsidP="00697794">
      <w:pPr>
        <w:pStyle w:val="StandardWeb"/>
      </w:pPr>
      <w:r>
        <w:t>Welch ein Schrecken wird entstehen,</w:t>
      </w:r>
      <w:r>
        <w:br/>
        <w:t>Wenn wir dann den Richter sehen</w:t>
      </w:r>
      <w:r>
        <w:br/>
        <w:t>Kommen, Alles auszuspähen!</w:t>
      </w:r>
    </w:p>
    <w:p w14:paraId="0AAE0F7D" w14:textId="77777777" w:rsidR="004A02C8" w:rsidRDefault="004A02C8" w:rsidP="00697794">
      <w:pPr>
        <w:pStyle w:val="StandardWeb"/>
      </w:pPr>
      <w:r>
        <w:t>Der Posaune Wunderschalle</w:t>
      </w:r>
      <w:r>
        <w:br/>
        <w:t xml:space="preserve">Ruft dann aus der </w:t>
      </w:r>
      <w:proofErr w:type="spellStart"/>
      <w:r>
        <w:t>Todtenhalle</w:t>
      </w:r>
      <w:proofErr w:type="spellEnd"/>
      <w:r>
        <w:br/>
        <w:t>Vor dem Thron die Menschen alle.</w:t>
      </w:r>
    </w:p>
    <w:p w14:paraId="5294F3F1" w14:textId="77777777" w:rsidR="004A02C8" w:rsidRDefault="004A02C8" w:rsidP="00697794">
      <w:pPr>
        <w:pStyle w:val="StandardWeb"/>
      </w:pPr>
      <w:r>
        <w:t>Die Natur, der Tod wird beben,</w:t>
      </w:r>
      <w:r>
        <w:br/>
        <w:t>Wenn der Mensch sich wird erheben,</w:t>
      </w:r>
      <w:r>
        <w:br/>
        <w:t>Rechenschaft von sich zu geben.</w:t>
      </w:r>
    </w:p>
    <w:p w14:paraId="375F53F8" w14:textId="77777777" w:rsidR="004A02C8" w:rsidRDefault="004A02C8" w:rsidP="00697794">
      <w:pPr>
        <w:pStyle w:val="StandardWeb"/>
      </w:pPr>
      <w:r>
        <w:t xml:space="preserve">Dann wird, wer du </w:t>
      </w:r>
      <w:proofErr w:type="spellStart"/>
      <w:r>
        <w:t>sei’st</w:t>
      </w:r>
      <w:proofErr w:type="spellEnd"/>
      <w:r>
        <w:t>, zu fragen,</w:t>
      </w:r>
      <w:r>
        <w:br/>
        <w:t>Jenes Schuldbuch aufgeschlagen,</w:t>
      </w:r>
      <w:r>
        <w:br/>
        <w:t>Wo dein Thun ist eingetragen.</w:t>
      </w:r>
    </w:p>
    <w:p w14:paraId="5F252EC1" w14:textId="77777777" w:rsidR="004A02C8" w:rsidRDefault="004A02C8" w:rsidP="00697794">
      <w:pPr>
        <w:pStyle w:val="StandardWeb"/>
      </w:pPr>
      <w:r>
        <w:t>Wenn alsdann der Richter richtet,</w:t>
      </w:r>
      <w:r>
        <w:br/>
        <w:t>Wird, was dunkel war, gelichtet;</w:t>
      </w:r>
      <w:r>
        <w:br/>
        <w:t>Alles, Alles wird geschlichtet.</w:t>
      </w:r>
    </w:p>
    <w:p w14:paraId="307F7DE7" w14:textId="77777777" w:rsidR="004A02C8" w:rsidRDefault="004A02C8" w:rsidP="00697794">
      <w:pPr>
        <w:pStyle w:val="StandardWeb"/>
      </w:pPr>
      <w:r>
        <w:t xml:space="preserve">Dann was </w:t>
      </w:r>
      <w:proofErr w:type="spellStart"/>
      <w:r>
        <w:t>werd</w:t>
      </w:r>
      <w:proofErr w:type="spellEnd"/>
      <w:r>
        <w:t>‘ ich Armer sagen?</w:t>
      </w:r>
      <w:r>
        <w:br/>
        <w:t>Wo den Anwalt mir erfragen,</w:t>
      </w:r>
      <w:r>
        <w:br/>
        <w:t>Da, wo selbst Gerechte zagen?</w:t>
      </w:r>
    </w:p>
    <w:p w14:paraId="260DCDF4" w14:textId="77777777" w:rsidR="004A02C8" w:rsidRDefault="004A02C8" w:rsidP="00697794">
      <w:pPr>
        <w:pStyle w:val="StandardWeb"/>
      </w:pPr>
      <w:r>
        <w:t>König! – dem die Himmel beben,</w:t>
      </w:r>
      <w:r>
        <w:br/>
        <w:t>Der du gabst, was uns gegeben,</w:t>
      </w:r>
      <w:r>
        <w:br/>
        <w:t>Nur aus Gnade, lass mich leben!</w:t>
      </w:r>
    </w:p>
    <w:p w14:paraId="7AA2C49B" w14:textId="77777777" w:rsidR="004A02C8" w:rsidRDefault="004A02C8" w:rsidP="00697794">
      <w:pPr>
        <w:pStyle w:val="StandardWeb"/>
      </w:pPr>
      <w:r>
        <w:t>Denke, Herr, dass du auf allen</w:t>
      </w:r>
      <w:r>
        <w:br/>
        <w:t>Leidenswegen musstest wallen</w:t>
      </w:r>
      <w:r>
        <w:br/>
        <w:t>Wegen mir; lass mich nicht fallen!</w:t>
      </w:r>
    </w:p>
    <w:p w14:paraId="515D6CA3" w14:textId="77777777" w:rsidR="004A02C8" w:rsidRDefault="004A02C8" w:rsidP="00697794">
      <w:pPr>
        <w:pStyle w:val="StandardWeb"/>
      </w:pPr>
      <w:r>
        <w:t>Müh‘ hast du für mich verwendet,</w:t>
      </w:r>
      <w:r>
        <w:br/>
        <w:t>Für mein Heil dein Blut gespendet;</w:t>
      </w:r>
      <w:r>
        <w:br/>
        <w:t>So viel Müh‘ sei nicht verschwendet!</w:t>
      </w:r>
    </w:p>
    <w:p w14:paraId="081D8CA6" w14:textId="77777777" w:rsidR="004A02C8" w:rsidRDefault="004A02C8" w:rsidP="00697794">
      <w:pPr>
        <w:pStyle w:val="StandardWeb"/>
      </w:pPr>
      <w:r>
        <w:t>Richter mit gerechter Waage,</w:t>
      </w:r>
      <w:r>
        <w:br/>
        <w:t>Löse gnädig jede Klage</w:t>
      </w:r>
      <w:r>
        <w:br/>
        <w:t xml:space="preserve">Noch vor dem </w:t>
      </w:r>
      <w:proofErr w:type="spellStart"/>
      <w:r>
        <w:t>Gerichtestage</w:t>
      </w:r>
      <w:proofErr w:type="spellEnd"/>
      <w:r>
        <w:t>!</w:t>
      </w:r>
    </w:p>
    <w:p w14:paraId="70A97134" w14:textId="77777777" w:rsidR="004A02C8" w:rsidRDefault="004A02C8" w:rsidP="00697794">
      <w:pPr>
        <w:pStyle w:val="StandardWeb"/>
      </w:pPr>
      <w:r>
        <w:t>Das Gewissen quält mich Bangen,</w:t>
      </w:r>
      <w:r>
        <w:br/>
        <w:t xml:space="preserve">Reue </w:t>
      </w:r>
      <w:proofErr w:type="spellStart"/>
      <w:r>
        <w:t>räthet</w:t>
      </w:r>
      <w:proofErr w:type="spellEnd"/>
      <w:r>
        <w:t xml:space="preserve"> meine Wangen,</w:t>
      </w:r>
      <w:r>
        <w:br/>
        <w:t>Lass, o Gott, mich Gnad‘ erlangen.</w:t>
      </w:r>
    </w:p>
    <w:p w14:paraId="2F68BADF" w14:textId="77777777" w:rsidR="004A02C8" w:rsidRDefault="004A02C8" w:rsidP="00697794">
      <w:pPr>
        <w:pStyle w:val="StandardWeb"/>
      </w:pPr>
      <w:r>
        <w:t>Da Marien du vergeben,</w:t>
      </w:r>
      <w:r>
        <w:br/>
        <w:t>Selbst dem Mörder halfst zum Leben,</w:t>
      </w:r>
      <w:r>
        <w:br/>
        <w:t>Hast du Hoffnung mir gegeben.</w:t>
      </w:r>
    </w:p>
    <w:p w14:paraId="5FD5D4E7" w14:textId="77777777" w:rsidR="004A02C8" w:rsidRDefault="004A02C8" w:rsidP="00697794">
      <w:pPr>
        <w:pStyle w:val="StandardWeb"/>
      </w:pPr>
      <w:r>
        <w:t>Wertlos zwar ist meine Zähre,</w:t>
      </w:r>
      <w:r>
        <w:br/>
        <w:t>Mach‘ doch, Bester, dir zur Ehre,</w:t>
      </w:r>
      <w:r>
        <w:br/>
        <w:t xml:space="preserve">Dass das </w:t>
      </w:r>
      <w:proofErr w:type="spellStart"/>
      <w:r>
        <w:t>Feu’r</w:t>
      </w:r>
      <w:proofErr w:type="spellEnd"/>
      <w:r>
        <w:t xml:space="preserve"> mich nicht verzehre!</w:t>
      </w:r>
    </w:p>
    <w:p w14:paraId="29557E3B" w14:textId="77777777" w:rsidR="004A02C8" w:rsidRDefault="004A02C8" w:rsidP="00697794">
      <w:pPr>
        <w:pStyle w:val="StandardWeb"/>
      </w:pPr>
      <w:r>
        <w:t>Unter Schafen lass mich weiden,</w:t>
      </w:r>
      <w:r>
        <w:br/>
        <w:t>Von den Böcken mich zu scheiden,</w:t>
      </w:r>
      <w:r>
        <w:br/>
        <w:t>Stell‘ mich zu der rechten Seiten.</w:t>
      </w:r>
    </w:p>
    <w:p w14:paraId="4FD86EE1" w14:textId="77777777" w:rsidR="004A02C8" w:rsidRDefault="004A02C8" w:rsidP="00697794">
      <w:pPr>
        <w:pStyle w:val="StandardWeb"/>
      </w:pPr>
      <w:r>
        <w:t>Wenn zu herben Höllenflammen</w:t>
      </w:r>
      <w:r>
        <w:br/>
        <w:t>Du die Sünder wirst verdammen,</w:t>
      </w:r>
      <w:r>
        <w:br/>
        <w:t xml:space="preserve">Bring‘ zu </w:t>
      </w:r>
      <w:proofErr w:type="spellStart"/>
      <w:r>
        <w:t>Sel’gen</w:t>
      </w:r>
      <w:proofErr w:type="spellEnd"/>
      <w:r>
        <w:t xml:space="preserve"> mich zusammen.</w:t>
      </w:r>
    </w:p>
    <w:p w14:paraId="3D229896" w14:textId="77777777" w:rsidR="004A02C8" w:rsidRDefault="004A02C8" w:rsidP="00697794">
      <w:pPr>
        <w:pStyle w:val="StandardWeb"/>
      </w:pPr>
      <w:r>
        <w:t>Da ich, Herr, zu dir mich wende</w:t>
      </w:r>
      <w:r>
        <w:br/>
        <w:t>Reuig faltend meine Hände:</w:t>
      </w:r>
      <w:r>
        <w:br/>
        <w:t>Schenke mir ein selig Ende.</w:t>
      </w:r>
    </w:p>
    <w:p w14:paraId="73448D14" w14:textId="77777777" w:rsidR="004A02C8" w:rsidRDefault="004A02C8" w:rsidP="00697794">
      <w:pPr>
        <w:pStyle w:val="StandardWeb"/>
      </w:pPr>
      <w:r>
        <w:t>Wenn am Tag, vor dem wir beben,</w:t>
      </w:r>
      <w:r>
        <w:br/>
        <w:t>Alle sich vom Grab‘ erheben,</w:t>
      </w:r>
      <w:r>
        <w:br/>
        <w:t>Rechenschaft dir, Gott, zu geben:</w:t>
      </w:r>
    </w:p>
    <w:p w14:paraId="27E52942" w14:textId="77777777" w:rsidR="004A02C8" w:rsidRDefault="004A02C8" w:rsidP="00697794">
      <w:pPr>
        <w:pStyle w:val="StandardWeb"/>
      </w:pPr>
      <w:r>
        <w:t>Schone, Herr, dann ihrer Sünden,</w:t>
      </w:r>
      <w:r>
        <w:br/>
        <w:t>Komm dann, Gnade zu verkünden,</w:t>
      </w:r>
      <w:r>
        <w:br/>
      </w:r>
      <w:proofErr w:type="spellStart"/>
      <w:r>
        <w:t>Ew’ge</w:t>
      </w:r>
      <w:proofErr w:type="spellEnd"/>
      <w:r>
        <w:t xml:space="preserve"> Ruhe lass sie finden.</w:t>
      </w:r>
    </w:p>
    <w:p w14:paraId="7F37C2D1"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04907DF4" w14:textId="74E5B8E3" w:rsidR="004A02C8" w:rsidRDefault="004A02C8" w:rsidP="00697794">
      <w:pPr>
        <w:pStyle w:val="berschrift1"/>
      </w:pPr>
      <w:r w:rsidRPr="00BB5A89">
        <w:t xml:space="preserve">Kind, Friedrich – Dies </w:t>
      </w:r>
      <w:r w:rsidR="00BF31A1">
        <w:t>Irae</w:t>
      </w:r>
      <w:r w:rsidRPr="00BB5A89">
        <w:t>.</w:t>
      </w:r>
    </w:p>
    <w:p w14:paraId="363C9E0F" w14:textId="77777777" w:rsidR="004A02C8" w:rsidRDefault="004A02C8" w:rsidP="00697794">
      <w:pPr>
        <w:pStyle w:val="StandardWeb"/>
      </w:pPr>
      <w:r>
        <w:t>Tag des Zorns, du wirst erfüllen</w:t>
      </w:r>
      <w:r>
        <w:br/>
        <w:t>Davids Wort und der Sibyllen,</w:t>
      </w:r>
      <w:r>
        <w:br/>
        <w:t>Wirst die Welt in Asche hüllen.</w:t>
      </w:r>
    </w:p>
    <w:p w14:paraId="4E886390" w14:textId="77777777" w:rsidR="004A02C8" w:rsidRDefault="004A02C8" w:rsidP="00697794">
      <w:pPr>
        <w:pStyle w:val="StandardWeb"/>
      </w:pPr>
      <w:r>
        <w:t xml:space="preserve">Welch‘ ein tiefes </w:t>
      </w:r>
      <w:proofErr w:type="spellStart"/>
      <w:r>
        <w:t>Graun</w:t>
      </w:r>
      <w:proofErr w:type="spellEnd"/>
      <w:r>
        <w:t xml:space="preserve"> wird werden,</w:t>
      </w:r>
      <w:r>
        <w:br/>
        <w:t xml:space="preserve">Wenn der Richter </w:t>
      </w:r>
      <w:proofErr w:type="spellStart"/>
      <w:r>
        <w:t>kömmt</w:t>
      </w:r>
      <w:proofErr w:type="spellEnd"/>
      <w:r>
        <w:t xml:space="preserve"> zur Erden,</w:t>
      </w:r>
      <w:r>
        <w:br/>
        <w:t>Wägend jegliche Beschwerden!</w:t>
      </w:r>
    </w:p>
    <w:p w14:paraId="61607B67" w14:textId="77777777" w:rsidR="004A02C8" w:rsidRDefault="004A02C8" w:rsidP="00697794">
      <w:pPr>
        <w:pStyle w:val="StandardWeb"/>
      </w:pPr>
      <w:r>
        <w:t xml:space="preserve">Die </w:t>
      </w:r>
      <w:proofErr w:type="spellStart"/>
      <w:r>
        <w:t>Drommet</w:t>
      </w:r>
      <w:proofErr w:type="spellEnd"/>
      <w:r>
        <w:t>‘ im Wundertone</w:t>
      </w:r>
      <w:r>
        <w:br/>
        <w:t>Dringt durch Gräber jeder Zone,</w:t>
      </w:r>
      <w:r>
        <w:br/>
        <w:t>Alles fordernd zu dem Throne.</w:t>
      </w:r>
    </w:p>
    <w:p w14:paraId="4D6B146E" w14:textId="77777777" w:rsidR="004A02C8" w:rsidRDefault="004A02C8" w:rsidP="00697794">
      <w:pPr>
        <w:pStyle w:val="StandardWeb"/>
      </w:pPr>
      <w:r>
        <w:t>So Natur, als Tod, erbeben,</w:t>
      </w:r>
      <w:r>
        <w:br/>
        <w:t>Wenn Gebeine sich erheben,</w:t>
      </w:r>
      <w:r>
        <w:br/>
        <w:t>Antwort vor Gericht zu geben.</w:t>
      </w:r>
    </w:p>
    <w:p w14:paraId="1FFB9D06" w14:textId="77777777" w:rsidR="004A02C8" w:rsidRDefault="004A02C8" w:rsidP="00697794">
      <w:pPr>
        <w:pStyle w:val="StandardWeb"/>
      </w:pPr>
      <w:r>
        <w:t>Auf wird man ein Buch dann breiten,</w:t>
      </w:r>
      <w:r>
        <w:br/>
      </w:r>
      <w:proofErr w:type="spellStart"/>
      <w:r>
        <w:t>G’nug</w:t>
      </w:r>
      <w:proofErr w:type="spellEnd"/>
      <w:r>
        <w:t xml:space="preserve"> erfüllt auf allen Seiten,</w:t>
      </w:r>
      <w:r>
        <w:br/>
        <w:t>Um zum Weltgericht zu schreiten.</w:t>
      </w:r>
    </w:p>
    <w:p w14:paraId="12C3B996" w14:textId="77777777" w:rsidR="004A02C8" w:rsidRDefault="004A02C8" w:rsidP="00697794">
      <w:pPr>
        <w:pStyle w:val="StandardWeb"/>
      </w:pPr>
      <w:r>
        <w:t>Sitzt der Richter nun zur Stelle,</w:t>
      </w:r>
      <w:r>
        <w:br/>
        <w:t>Tritt, was je sich barg, ans Helle,</w:t>
      </w:r>
      <w:r>
        <w:br/>
        <w:t>Nichts schirmt vor des Zornes Schnelle.</w:t>
      </w:r>
    </w:p>
    <w:p w14:paraId="79B37120" w14:textId="77777777" w:rsidR="004A02C8" w:rsidRDefault="004A02C8" w:rsidP="00697794">
      <w:pPr>
        <w:pStyle w:val="StandardWeb"/>
      </w:pPr>
      <w:r>
        <w:t>Weh! wie soll dann ich entgehen?</w:t>
      </w:r>
      <w:r>
        <w:br/>
        <w:t xml:space="preserve">Welchen </w:t>
      </w:r>
      <w:proofErr w:type="spellStart"/>
      <w:r>
        <w:t>Sachwalt</w:t>
      </w:r>
      <w:proofErr w:type="spellEnd"/>
      <w:r>
        <w:t xml:space="preserve"> mir erflehen,</w:t>
      </w:r>
      <w:r>
        <w:br/>
        <w:t>Da selbst Reine kaum bestehen?</w:t>
      </w:r>
    </w:p>
    <w:p w14:paraId="7407DD52" w14:textId="77777777" w:rsidR="004A02C8" w:rsidRDefault="004A02C8" w:rsidP="00697794">
      <w:pPr>
        <w:pStyle w:val="StandardWeb"/>
      </w:pPr>
      <w:r>
        <w:t xml:space="preserve">Herr, den Macht und Schreck </w:t>
      </w:r>
      <w:proofErr w:type="spellStart"/>
      <w:r>
        <w:t>umwalten</w:t>
      </w:r>
      <w:proofErr w:type="spellEnd"/>
      <w:r>
        <w:t>,</w:t>
      </w:r>
      <w:r>
        <w:br/>
        <w:t>Der erhält nach freiem Schalten,</w:t>
      </w:r>
      <w:r>
        <w:br/>
        <w:t xml:space="preserve">Quell der Huld, </w:t>
      </w:r>
      <w:proofErr w:type="spellStart"/>
      <w:r>
        <w:t>wollst</w:t>
      </w:r>
      <w:proofErr w:type="spellEnd"/>
      <w:r>
        <w:t xml:space="preserve"> mich erhalten!</w:t>
      </w:r>
    </w:p>
    <w:p w14:paraId="6CC28700" w14:textId="77777777" w:rsidR="004A02C8" w:rsidRDefault="004A02C8" w:rsidP="00697794">
      <w:pPr>
        <w:pStyle w:val="StandardWeb"/>
      </w:pPr>
      <w:r>
        <w:t>Denk, o Jesu, dass dein Sterben</w:t>
      </w:r>
      <w:r>
        <w:br/>
        <w:t>Mir auch sollte Heil erwerben;</w:t>
      </w:r>
      <w:r>
        <w:br/>
        <w:t>Schütze dann mich vor Verderben!</w:t>
      </w:r>
    </w:p>
    <w:p w14:paraId="7DC200B5" w14:textId="77777777" w:rsidR="004A02C8" w:rsidRDefault="004A02C8" w:rsidP="00697794">
      <w:pPr>
        <w:pStyle w:val="StandardWeb"/>
      </w:pPr>
      <w:r>
        <w:t xml:space="preserve">Mich auch </w:t>
      </w:r>
      <w:proofErr w:type="spellStart"/>
      <w:r>
        <w:t>sucht’st</w:t>
      </w:r>
      <w:proofErr w:type="spellEnd"/>
      <w:r>
        <w:t xml:space="preserve"> du im Ermüden,</w:t>
      </w:r>
      <w:r>
        <w:br/>
        <w:t>Und eh‘ du am Kreuz verschieden;</w:t>
      </w:r>
      <w:r>
        <w:br/>
        <w:t xml:space="preserve">Deine Marter </w:t>
      </w:r>
      <w:proofErr w:type="spellStart"/>
      <w:r>
        <w:t>geb</w:t>
      </w:r>
      <w:proofErr w:type="spellEnd"/>
      <w:r>
        <w:t>‘ uns Frieden.</w:t>
      </w:r>
    </w:p>
    <w:p w14:paraId="16A22DBF" w14:textId="77777777" w:rsidR="004A02C8" w:rsidRDefault="004A02C8" w:rsidP="00697794">
      <w:pPr>
        <w:pStyle w:val="StandardWeb"/>
      </w:pPr>
      <w:r>
        <w:t>Rächer mit gerechter Waage!</w:t>
      </w:r>
      <w:r>
        <w:br/>
        <w:t>Schenke mir Erlass der Klage</w:t>
      </w:r>
      <w:r>
        <w:br/>
        <w:t xml:space="preserve">Vor der Rechnung </w:t>
      </w:r>
      <w:proofErr w:type="spellStart"/>
      <w:r>
        <w:t>grossem</w:t>
      </w:r>
      <w:proofErr w:type="spellEnd"/>
      <w:r>
        <w:t xml:space="preserve"> Tage.</w:t>
      </w:r>
    </w:p>
    <w:p w14:paraId="66C1B3F4" w14:textId="77777777" w:rsidR="004A02C8" w:rsidRDefault="004A02C8" w:rsidP="00697794">
      <w:pPr>
        <w:pStyle w:val="StandardWeb"/>
      </w:pPr>
      <w:r>
        <w:t xml:space="preserve">Vor dem </w:t>
      </w:r>
      <w:proofErr w:type="spellStart"/>
      <w:r>
        <w:t>Urtheil</w:t>
      </w:r>
      <w:proofErr w:type="spellEnd"/>
      <w:r>
        <w:t xml:space="preserve"> muss ich bangen,</w:t>
      </w:r>
      <w:r>
        <w:br/>
        <w:t>Roth vor Schuld sind meine Wangen,</w:t>
      </w:r>
      <w:r>
        <w:br/>
        <w:t xml:space="preserve">Lass den </w:t>
      </w:r>
      <w:proofErr w:type="spellStart"/>
      <w:r>
        <w:t>Fleh’nden</w:t>
      </w:r>
      <w:proofErr w:type="spellEnd"/>
      <w:r>
        <w:t xml:space="preserve"> Gnad‘ erlangen.</w:t>
      </w:r>
    </w:p>
    <w:p w14:paraId="302180FE" w14:textId="77777777" w:rsidR="004A02C8" w:rsidRDefault="004A02C8" w:rsidP="00697794">
      <w:pPr>
        <w:pStyle w:val="StandardWeb"/>
      </w:pPr>
      <w:r>
        <w:t xml:space="preserve">Der Marien </w:t>
      </w:r>
      <w:proofErr w:type="spellStart"/>
      <w:r>
        <w:t>konnt</w:t>
      </w:r>
      <w:proofErr w:type="spellEnd"/>
      <w:r>
        <w:t>‘ verzeihen</w:t>
      </w:r>
      <w:r>
        <w:br/>
        <w:t>Und sein Ohr dem Schächer leihen,</w:t>
      </w:r>
      <w:r>
        <w:br/>
        <w:t xml:space="preserve">Lässt auch mein </w:t>
      </w:r>
      <w:proofErr w:type="spellStart"/>
      <w:r>
        <w:t>Vertrau’n</w:t>
      </w:r>
      <w:proofErr w:type="spellEnd"/>
      <w:r>
        <w:t xml:space="preserve"> gedeihen.</w:t>
      </w:r>
    </w:p>
    <w:p w14:paraId="105E5297" w14:textId="77777777" w:rsidR="004A02C8" w:rsidRDefault="004A02C8" w:rsidP="00697794">
      <w:pPr>
        <w:pStyle w:val="StandardWeb"/>
      </w:pPr>
      <w:r>
        <w:t xml:space="preserve">Du, den </w:t>
      </w:r>
      <w:proofErr w:type="spellStart"/>
      <w:r>
        <w:t>Güt</w:t>
      </w:r>
      <w:proofErr w:type="spellEnd"/>
      <w:r>
        <w:t>‘ und Mild‘ umstehen,</w:t>
      </w:r>
      <w:r>
        <w:br/>
        <w:t>Lass, gilt gleich gering mein Flehen,</w:t>
      </w:r>
      <w:r>
        <w:br/>
        <w:t xml:space="preserve">Mich nicht </w:t>
      </w:r>
      <w:proofErr w:type="spellStart"/>
      <w:r>
        <w:t>ew’ge</w:t>
      </w:r>
      <w:proofErr w:type="spellEnd"/>
      <w:r>
        <w:t xml:space="preserve"> Glut umwehen.</w:t>
      </w:r>
    </w:p>
    <w:p w14:paraId="0D9314D2" w14:textId="77777777" w:rsidR="004A02C8" w:rsidRDefault="004A02C8" w:rsidP="00697794">
      <w:pPr>
        <w:pStyle w:val="StandardWeb"/>
      </w:pPr>
      <w:proofErr w:type="spellStart"/>
      <w:r>
        <w:t>Gieb</w:t>
      </w:r>
      <w:proofErr w:type="spellEnd"/>
      <w:r>
        <w:t xml:space="preserve"> mir Raum bei deinen Knechten,</w:t>
      </w:r>
      <w:r>
        <w:br/>
        <w:t xml:space="preserve">Fern den sündigen </w:t>
      </w:r>
      <w:proofErr w:type="spellStart"/>
      <w:r>
        <w:t>Geschlechten</w:t>
      </w:r>
      <w:proofErr w:type="spellEnd"/>
      <w:r>
        <w:t>,</w:t>
      </w:r>
      <w:r>
        <w:br/>
        <w:t>Stelle mich zu deiner Rechten.</w:t>
      </w:r>
    </w:p>
    <w:p w14:paraId="5E9264F9" w14:textId="77777777" w:rsidR="004A02C8" w:rsidRDefault="004A02C8" w:rsidP="00697794">
      <w:pPr>
        <w:pStyle w:val="StandardWeb"/>
      </w:pPr>
      <w:r>
        <w:t xml:space="preserve">Wenn die Flammen, </w:t>
      </w:r>
      <w:proofErr w:type="spellStart"/>
      <w:r>
        <w:t>heiss</w:t>
      </w:r>
      <w:proofErr w:type="spellEnd"/>
      <w:r>
        <w:t xml:space="preserve"> </w:t>
      </w:r>
      <w:proofErr w:type="spellStart"/>
      <w:r>
        <w:t>entglommen</w:t>
      </w:r>
      <w:proofErr w:type="spellEnd"/>
      <w:r>
        <w:t>,</w:t>
      </w:r>
      <w:r>
        <w:br/>
        <w:t>Die Verdammten hingenommen,</w:t>
      </w:r>
      <w:r>
        <w:br/>
        <w:t>Rufe mich mit deinen Frommen!</w:t>
      </w:r>
    </w:p>
    <w:p w14:paraId="31389680" w14:textId="77777777" w:rsidR="004A02C8" w:rsidRDefault="004A02C8" w:rsidP="00697794">
      <w:pPr>
        <w:pStyle w:val="StandardWeb"/>
      </w:pPr>
      <w:r>
        <w:t>Mit zerknirschtem Herzen wende</w:t>
      </w:r>
      <w:r>
        <w:br/>
        <w:t>Ich gebeugt zu dir die Hände:</w:t>
      </w:r>
      <w:r>
        <w:br/>
        <w:t>Sorge für mein letztes Ende.</w:t>
      </w:r>
    </w:p>
    <w:p w14:paraId="7737AE30"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394C102D" w14:textId="1DBAFB42" w:rsidR="004A02C8" w:rsidRDefault="004A02C8" w:rsidP="00697794">
      <w:pPr>
        <w:pStyle w:val="berschrift1"/>
      </w:pPr>
      <w:r w:rsidRPr="00BB5A89">
        <w:t xml:space="preserve">Knapp, Albert – Dies </w:t>
      </w:r>
      <w:r w:rsidR="00BF31A1">
        <w:t>Irae</w:t>
      </w:r>
    </w:p>
    <w:p w14:paraId="3615718E" w14:textId="77777777" w:rsidR="004A02C8" w:rsidRDefault="004A02C8" w:rsidP="00697794">
      <w:pPr>
        <w:pStyle w:val="StandardWeb"/>
      </w:pPr>
      <w:r>
        <w:t>Jenen Tag, den Tag der Wehen,</w:t>
      </w:r>
      <w:r>
        <w:br/>
        <w:t>Muss die Welt in Brand vergehen,</w:t>
      </w:r>
      <w:r>
        <w:br/>
        <w:t>Wie Prophetenspruch geschehen.</w:t>
      </w:r>
    </w:p>
    <w:p w14:paraId="6FB21AF1" w14:textId="77777777" w:rsidR="004A02C8" w:rsidRDefault="004A02C8" w:rsidP="00697794">
      <w:pPr>
        <w:pStyle w:val="StandardWeb"/>
      </w:pPr>
      <w:r>
        <w:t>Weh! wie zittern dann die Schaaren,</w:t>
      </w:r>
      <w:r>
        <w:br/>
        <w:t>Wird der Richter niederfahren,</w:t>
      </w:r>
      <w:r>
        <w:br/>
        <w:t>Alles streng zu offenbaren!</w:t>
      </w:r>
    </w:p>
    <w:p w14:paraId="1EC07EE6" w14:textId="77777777" w:rsidR="004A02C8" w:rsidRDefault="004A02C8" w:rsidP="00697794">
      <w:pPr>
        <w:pStyle w:val="StandardWeb"/>
      </w:pPr>
      <w:r>
        <w:t>Die Posaun‘ in Wundertönen,</w:t>
      </w:r>
      <w:r>
        <w:br/>
        <w:t>Die durch alle Gräber dröhnen,</w:t>
      </w:r>
      <w:r>
        <w:br/>
        <w:t>Ruft zum Thron den Erdensöhnen.</w:t>
      </w:r>
    </w:p>
    <w:p w14:paraId="59D0EE08" w14:textId="77777777" w:rsidR="004A02C8" w:rsidRDefault="004A02C8" w:rsidP="00697794">
      <w:pPr>
        <w:pStyle w:val="StandardWeb"/>
      </w:pPr>
      <w:r>
        <w:t xml:space="preserve">Tod, Natur, sie </w:t>
      </w:r>
      <w:proofErr w:type="spellStart"/>
      <w:r>
        <w:t>schau’n</w:t>
      </w:r>
      <w:proofErr w:type="spellEnd"/>
      <w:r>
        <w:t xml:space="preserve"> mit Beben</w:t>
      </w:r>
      <w:r>
        <w:br/>
        <w:t xml:space="preserve">Alle </w:t>
      </w:r>
      <w:proofErr w:type="spellStart"/>
      <w:r>
        <w:t>Creatur</w:t>
      </w:r>
      <w:proofErr w:type="spellEnd"/>
      <w:r>
        <w:t xml:space="preserve"> sich heben,</w:t>
      </w:r>
      <w:r>
        <w:br/>
        <w:t>Antwort vor Gericht zu geben.</w:t>
      </w:r>
    </w:p>
    <w:p w14:paraId="3F4896C0" w14:textId="77777777" w:rsidR="004A02C8" w:rsidRDefault="004A02C8" w:rsidP="00697794">
      <w:pPr>
        <w:pStyle w:val="StandardWeb"/>
      </w:pPr>
      <w:r>
        <w:t>Und ein Buch wird vorgetragen,</w:t>
      </w:r>
      <w:r>
        <w:br/>
        <w:t>Das da wird von Allem sagen,</w:t>
      </w:r>
      <w:r>
        <w:br/>
        <w:t>Weltgerichtsspruch aufzuschlagen.</w:t>
      </w:r>
    </w:p>
    <w:p w14:paraId="5ECC2887" w14:textId="77777777" w:rsidR="004A02C8" w:rsidRDefault="004A02C8" w:rsidP="00697794">
      <w:pPr>
        <w:pStyle w:val="StandardWeb"/>
      </w:pPr>
      <w:r>
        <w:t>Also vor des Richters Walten</w:t>
      </w:r>
      <w:r>
        <w:br/>
        <w:t>Wird, was heimlich, sich entfalten,</w:t>
      </w:r>
      <w:r>
        <w:br/>
        <w:t>Vor der Rache nichts behalten.</w:t>
      </w:r>
    </w:p>
    <w:p w14:paraId="593BA8A5" w14:textId="77777777" w:rsidR="004A02C8" w:rsidRDefault="004A02C8" w:rsidP="00697794">
      <w:pPr>
        <w:pStyle w:val="StandardWeb"/>
      </w:pPr>
      <w:r>
        <w:t xml:space="preserve">Ach! wie </w:t>
      </w:r>
      <w:proofErr w:type="spellStart"/>
      <w:r>
        <w:t>werd</w:t>
      </w:r>
      <w:proofErr w:type="spellEnd"/>
      <w:r>
        <w:t>‘ ich denn bestehen?</w:t>
      </w:r>
      <w:r>
        <w:br/>
        <w:t>Wen zum Anwalt mir erflehen,</w:t>
      </w:r>
      <w:r>
        <w:br/>
        <w:t>Wenn Gerechte schier vergehen?</w:t>
      </w:r>
    </w:p>
    <w:p w14:paraId="60C1A778" w14:textId="77777777" w:rsidR="004A02C8" w:rsidRDefault="004A02C8" w:rsidP="00697794">
      <w:pPr>
        <w:pStyle w:val="StandardWeb"/>
      </w:pPr>
      <w:r>
        <w:t>Herr, vor dessen Macht wir beben,</w:t>
      </w:r>
      <w:r>
        <w:br/>
        <w:t>Freie Gnade kannst du geben;</w:t>
      </w:r>
      <w:r>
        <w:br/>
      </w:r>
      <w:proofErr w:type="spellStart"/>
      <w:r>
        <w:t>Rett</w:t>
      </w:r>
      <w:proofErr w:type="spellEnd"/>
      <w:r>
        <w:t>‘, o Gnadenquell, mein Leben!</w:t>
      </w:r>
    </w:p>
    <w:p w14:paraId="00428528" w14:textId="77777777" w:rsidR="004A02C8" w:rsidRDefault="004A02C8" w:rsidP="00697794">
      <w:pPr>
        <w:pStyle w:val="StandardWeb"/>
      </w:pPr>
      <w:r>
        <w:t>Liebevoller Jesu, siehe!</w:t>
      </w:r>
      <w:r>
        <w:br/>
        <w:t>Wie ich Ziel war deiner mühe,</w:t>
      </w:r>
      <w:r>
        <w:br/>
        <w:t>Dass ich jenem Zorn entfliehe!</w:t>
      </w:r>
    </w:p>
    <w:p w14:paraId="12FB0BDA" w14:textId="77777777" w:rsidR="004A02C8" w:rsidRDefault="004A02C8" w:rsidP="00697794">
      <w:pPr>
        <w:pStyle w:val="StandardWeb"/>
      </w:pPr>
      <w:r>
        <w:t>Mir nach war dein Schritt gewendet,</w:t>
      </w:r>
      <w:r>
        <w:br/>
        <w:t>Du am Kreuz für mich verpfändet,</w:t>
      </w:r>
      <w:r>
        <w:br/>
        <w:t>So viel Müh‘ sei nicht verschwendet!</w:t>
      </w:r>
    </w:p>
    <w:p w14:paraId="44026624" w14:textId="77777777" w:rsidR="004A02C8" w:rsidRDefault="004A02C8" w:rsidP="00697794">
      <w:pPr>
        <w:pStyle w:val="StandardWeb"/>
      </w:pPr>
      <w:r>
        <w:t xml:space="preserve">Rächer, mit der </w:t>
      </w:r>
      <w:proofErr w:type="spellStart"/>
      <w:r>
        <w:t>heil’gen</w:t>
      </w:r>
      <w:proofErr w:type="spellEnd"/>
      <w:r>
        <w:t xml:space="preserve"> Waage,</w:t>
      </w:r>
      <w:r>
        <w:br/>
        <w:t>Tilge wider mich die Klage</w:t>
      </w:r>
      <w:r>
        <w:br/>
        <w:t xml:space="preserve">Vor dem </w:t>
      </w:r>
      <w:proofErr w:type="spellStart"/>
      <w:r>
        <w:t>grossen</w:t>
      </w:r>
      <w:proofErr w:type="spellEnd"/>
      <w:r>
        <w:t xml:space="preserve"> </w:t>
      </w:r>
      <w:proofErr w:type="spellStart"/>
      <w:r>
        <w:t>Rügetage</w:t>
      </w:r>
      <w:proofErr w:type="spellEnd"/>
      <w:r>
        <w:t>!</w:t>
      </w:r>
    </w:p>
    <w:p w14:paraId="2B1540E9" w14:textId="77777777" w:rsidR="004A02C8" w:rsidRDefault="004A02C8" w:rsidP="00697794">
      <w:pPr>
        <w:pStyle w:val="StandardWeb"/>
      </w:pPr>
      <w:r>
        <w:t>Sieh, ich seufze schuldbeladen,</w:t>
      </w:r>
      <w:r>
        <w:br/>
        <w:t>Schamroth über solchen Schaden;</w:t>
      </w:r>
      <w:r>
        <w:br/>
        <w:t>Hör‘ mein Flehen, Gott, in Gnaden!</w:t>
      </w:r>
    </w:p>
    <w:p w14:paraId="696801C9" w14:textId="77777777" w:rsidR="004A02C8" w:rsidRDefault="004A02C8" w:rsidP="00697794">
      <w:pPr>
        <w:pStyle w:val="StandardWeb"/>
      </w:pPr>
      <w:r>
        <w:t>Du, der schuldfrei sprach Marien,</w:t>
      </w:r>
      <w:r>
        <w:br/>
        <w:t>Und dem Schächer noch verziehen,</w:t>
      </w:r>
      <w:r>
        <w:br/>
        <w:t>Hast auch Hoffnung mir verliehen!</w:t>
      </w:r>
    </w:p>
    <w:p w14:paraId="56195F60" w14:textId="77777777" w:rsidR="004A02C8" w:rsidRDefault="004A02C8" w:rsidP="00697794">
      <w:pPr>
        <w:pStyle w:val="StandardWeb"/>
      </w:pPr>
      <w:proofErr w:type="spellStart"/>
      <w:r>
        <w:t>Unwerth</w:t>
      </w:r>
      <w:proofErr w:type="spellEnd"/>
      <w:r>
        <w:t xml:space="preserve"> ist mein </w:t>
      </w:r>
      <w:proofErr w:type="spellStart"/>
      <w:r>
        <w:t>Fleh’n</w:t>
      </w:r>
      <w:proofErr w:type="spellEnd"/>
      <w:r>
        <w:t xml:space="preserve"> zu nennen,</w:t>
      </w:r>
      <w:r>
        <w:br/>
        <w:t xml:space="preserve">Doch du Treuer, </w:t>
      </w:r>
      <w:proofErr w:type="spellStart"/>
      <w:r>
        <w:t>wollst</w:t>
      </w:r>
      <w:proofErr w:type="spellEnd"/>
      <w:r>
        <w:t xml:space="preserve"> mir gönnen,</w:t>
      </w:r>
      <w:r>
        <w:br/>
        <w:t xml:space="preserve">Nicht in </w:t>
      </w:r>
      <w:proofErr w:type="spellStart"/>
      <w:r>
        <w:t>ew’ger</w:t>
      </w:r>
      <w:proofErr w:type="spellEnd"/>
      <w:r>
        <w:t xml:space="preserve"> Glut zu brennen!</w:t>
      </w:r>
    </w:p>
    <w:p w14:paraId="266CBA2C" w14:textId="77777777" w:rsidR="004A02C8" w:rsidRDefault="004A02C8" w:rsidP="00697794">
      <w:pPr>
        <w:pStyle w:val="StandardWeb"/>
      </w:pPr>
      <w:r>
        <w:t>Zu den Schafen mich geleite,</w:t>
      </w:r>
      <w:r>
        <w:br/>
        <w:t>Von den Böcken in die Weite</w:t>
      </w:r>
      <w:r>
        <w:br/>
        <w:t>Stelle mich zur rechten Seite!</w:t>
      </w:r>
    </w:p>
    <w:p w14:paraId="342EEAB9" w14:textId="77777777" w:rsidR="004A02C8" w:rsidRDefault="004A02C8" w:rsidP="00697794">
      <w:pPr>
        <w:pStyle w:val="StandardWeb"/>
      </w:pPr>
      <w:r>
        <w:t xml:space="preserve">Wenn </w:t>
      </w:r>
      <w:proofErr w:type="spellStart"/>
      <w:r>
        <w:t>Verworfne</w:t>
      </w:r>
      <w:proofErr w:type="spellEnd"/>
      <w:r>
        <w:t xml:space="preserve"> dein Verdammen</w:t>
      </w:r>
      <w:r>
        <w:br/>
        <w:t>Niederstürzt in Pein und Flammen,</w:t>
      </w:r>
      <w:r>
        <w:br/>
        <w:t xml:space="preserve">Ruf mit </w:t>
      </w:r>
      <w:proofErr w:type="spellStart"/>
      <w:r>
        <w:t>Sel’gen</w:t>
      </w:r>
      <w:proofErr w:type="spellEnd"/>
      <w:r>
        <w:t xml:space="preserve"> mich zusammen!</w:t>
      </w:r>
    </w:p>
    <w:p w14:paraId="06EF92A7" w14:textId="77777777" w:rsidR="004A02C8" w:rsidRDefault="004A02C8" w:rsidP="00697794">
      <w:pPr>
        <w:pStyle w:val="StandardWeb"/>
      </w:pPr>
      <w:r>
        <w:t>Flehend neig‘ ich Haupt und Hände,</w:t>
      </w:r>
      <w:r>
        <w:br/>
        <w:t>Glimmt mein Herz, wie Asche; wende</w:t>
      </w:r>
      <w:r>
        <w:br/>
        <w:t>Dich zu mir an meinem Ende!</w:t>
      </w:r>
    </w:p>
    <w:p w14:paraId="2FD9C32C" w14:textId="77777777" w:rsidR="004A02C8" w:rsidRDefault="004A02C8" w:rsidP="00697794">
      <w:pPr>
        <w:pStyle w:val="StandardWeb"/>
      </w:pPr>
      <w:r>
        <w:t>O des Tages voller Zähren,</w:t>
      </w:r>
      <w:r>
        <w:br/>
        <w:t>Wann vom Staube wiederkehren</w:t>
      </w:r>
      <w:r>
        <w:br/>
        <w:t>Zum Gericht die Sünderschaaren!</w:t>
      </w:r>
      <w:r>
        <w:br/>
        <w:t xml:space="preserve">Gott, dann </w:t>
      </w:r>
      <w:proofErr w:type="spellStart"/>
      <w:r>
        <w:t>wollst</w:t>
      </w:r>
      <w:proofErr w:type="spellEnd"/>
      <w:r>
        <w:t xml:space="preserve"> du gnädig fahren!</w:t>
      </w:r>
    </w:p>
    <w:p w14:paraId="502132CB" w14:textId="77777777" w:rsidR="004A02C8" w:rsidRDefault="004A02C8" w:rsidP="00697794">
      <w:pPr>
        <w:pStyle w:val="StandardWeb"/>
      </w:pPr>
      <w:r>
        <w:t>Jesu, frommer König, du,</w:t>
      </w:r>
      <w:r>
        <w:br/>
        <w:t>Führe sie zu deiner Ruh!</w:t>
      </w:r>
    </w:p>
    <w:p w14:paraId="737A5DE0"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7782EFA1" w14:textId="77C3A050" w:rsidR="004A02C8" w:rsidRDefault="004A02C8" w:rsidP="00697794">
      <w:pPr>
        <w:pStyle w:val="berschrift1"/>
        <w:rPr>
          <w:sz w:val="48"/>
        </w:rPr>
      </w:pPr>
      <w:r w:rsidRPr="00BB5A89">
        <w:t xml:space="preserve">Königsfeld, Gustav Adolph – Dies </w:t>
      </w:r>
      <w:r w:rsidR="00BF31A1">
        <w:t>Irae</w:t>
      </w:r>
    </w:p>
    <w:p w14:paraId="752FF8B5" w14:textId="77777777" w:rsidR="004A02C8" w:rsidRDefault="004A02C8" w:rsidP="00697794">
      <w:pPr>
        <w:pStyle w:val="StandardWeb"/>
      </w:pPr>
      <w:r>
        <w:t xml:space="preserve">Jenen </w:t>
      </w:r>
      <w:proofErr w:type="spellStart"/>
      <w:r>
        <w:t>Zorntag</w:t>
      </w:r>
      <w:proofErr w:type="spellEnd"/>
      <w:r>
        <w:t>, jenen schweren</w:t>
      </w:r>
      <w:r>
        <w:br/>
        <w:t>Wird die Gluth das All verzehren:</w:t>
      </w:r>
      <w:r>
        <w:br/>
        <w:t xml:space="preserve">Wie </w:t>
      </w:r>
      <w:proofErr w:type="spellStart"/>
      <w:r>
        <w:t>Sibill</w:t>
      </w:r>
      <w:proofErr w:type="spellEnd"/>
      <w:r>
        <w:t>‘ und David lehren.</w:t>
      </w:r>
    </w:p>
    <w:p w14:paraId="4C653675" w14:textId="77777777" w:rsidR="004A02C8" w:rsidRDefault="004A02C8" w:rsidP="00697794">
      <w:pPr>
        <w:pStyle w:val="StandardWeb"/>
      </w:pPr>
      <w:r>
        <w:t xml:space="preserve">Welch ein </w:t>
      </w:r>
      <w:proofErr w:type="spellStart"/>
      <w:r>
        <w:t>Grau’n</w:t>
      </w:r>
      <w:proofErr w:type="spellEnd"/>
      <w:r>
        <w:t>, in Angst beklommen,</w:t>
      </w:r>
      <w:r>
        <w:br/>
        <w:t>Wird dann sein, wenn Gott gekommen,</w:t>
      </w:r>
      <w:r>
        <w:br/>
        <w:t>Wägend Alles hat vernommen.</w:t>
      </w:r>
    </w:p>
    <w:p w14:paraId="61E70656" w14:textId="77777777" w:rsidR="004A02C8" w:rsidRDefault="004A02C8" w:rsidP="00697794">
      <w:pPr>
        <w:pStyle w:val="StandardWeb"/>
      </w:pPr>
      <w:r>
        <w:t>Furchtbar mit Posaunen Tone</w:t>
      </w:r>
      <w:r>
        <w:br/>
        <w:t>Durch die Gräber jeder Zone</w:t>
      </w:r>
      <w:r>
        <w:br/>
        <w:t>Ruft er Alle zu dem Throne.</w:t>
      </w:r>
    </w:p>
    <w:p w14:paraId="76EAF74B" w14:textId="77777777" w:rsidR="004A02C8" w:rsidRDefault="004A02C8" w:rsidP="00697794">
      <w:pPr>
        <w:pStyle w:val="StandardWeb"/>
      </w:pPr>
      <w:r>
        <w:t>Staunend beben, Tod und Leben,</w:t>
      </w:r>
      <w:r>
        <w:br/>
        <w:t xml:space="preserve">Wenn die </w:t>
      </w:r>
      <w:proofErr w:type="spellStart"/>
      <w:r>
        <w:t>Todten</w:t>
      </w:r>
      <w:proofErr w:type="spellEnd"/>
      <w:r>
        <w:t xml:space="preserve"> sich erheben,</w:t>
      </w:r>
      <w:r>
        <w:br/>
        <w:t>Richter! Antwort Dir zu geben.</w:t>
      </w:r>
    </w:p>
    <w:p w14:paraId="2F1DE139" w14:textId="77777777" w:rsidR="004A02C8" w:rsidRDefault="004A02C8" w:rsidP="00697794">
      <w:pPr>
        <w:pStyle w:val="StandardWeb"/>
      </w:pPr>
      <w:r>
        <w:t>Dann wird sich ein Buch entfalten,</w:t>
      </w:r>
      <w:r>
        <w:br/>
        <w:t>In dem Alles ist erhalten,</w:t>
      </w:r>
      <w:r>
        <w:br/>
        <w:t>Das Gericht der Welt zu halten.</w:t>
      </w:r>
    </w:p>
    <w:p w14:paraId="28560D9E" w14:textId="77777777" w:rsidR="004A02C8" w:rsidRDefault="004A02C8" w:rsidP="00697794">
      <w:pPr>
        <w:pStyle w:val="StandardWeb"/>
      </w:pPr>
      <w:r>
        <w:t>Sitzt Er nun das Recht zu sprechen,</w:t>
      </w:r>
      <w:r>
        <w:br/>
        <w:t xml:space="preserve">Dann enthüllt sich </w:t>
      </w:r>
      <w:proofErr w:type="spellStart"/>
      <w:r>
        <w:t>jed</w:t>
      </w:r>
      <w:proofErr w:type="spellEnd"/>
      <w:r>
        <w:t>‘ Verbrechen,</w:t>
      </w:r>
      <w:r>
        <w:br/>
        <w:t>Alles, alles wird er rächen!</w:t>
      </w:r>
    </w:p>
    <w:p w14:paraId="08552BF0" w14:textId="089C9ACD" w:rsidR="004A02C8" w:rsidRDefault="004A02C8" w:rsidP="00697794">
      <w:pPr>
        <w:pStyle w:val="StandardWeb"/>
      </w:pPr>
      <w:r>
        <w:t xml:space="preserve">Wie soll </w:t>
      </w:r>
      <w:r w:rsidR="00BB5A89">
        <w:t>Ä</w:t>
      </w:r>
      <w:r>
        <w:t>rmster ich dann rechten,</w:t>
      </w:r>
      <w:r>
        <w:br/>
        <w:t xml:space="preserve">Wen </w:t>
      </w:r>
      <w:proofErr w:type="spellStart"/>
      <w:r>
        <w:t>erflehn</w:t>
      </w:r>
      <w:proofErr w:type="spellEnd"/>
      <w:r>
        <w:t>, mich zu verfechten,</w:t>
      </w:r>
      <w:r>
        <w:br/>
        <w:t>Da kaum sicher die Gerechten?</w:t>
      </w:r>
    </w:p>
    <w:p w14:paraId="468338E1" w14:textId="77777777" w:rsidR="004A02C8" w:rsidRDefault="004A02C8" w:rsidP="00697794">
      <w:pPr>
        <w:pStyle w:val="StandardWeb"/>
      </w:pPr>
      <w:r>
        <w:t>König schauervoller Größe,</w:t>
      </w:r>
      <w:r>
        <w:br/>
        <w:t>Frei löst Deine Huld das Böse,</w:t>
      </w:r>
      <w:r>
        <w:br/>
        <w:t>Gnadenquell, auch mich erlöse!</w:t>
      </w:r>
    </w:p>
    <w:p w14:paraId="3329ED66" w14:textId="77777777" w:rsidR="004A02C8" w:rsidRDefault="004A02C8" w:rsidP="00697794">
      <w:pPr>
        <w:pStyle w:val="StandardWeb"/>
      </w:pPr>
      <w:r>
        <w:t>Jesus, uns zum Heil erkoren,</w:t>
      </w:r>
      <w:r>
        <w:br/>
        <w:t>Denk, auch mir warst Du geboren,</w:t>
      </w:r>
      <w:r>
        <w:br/>
      </w:r>
      <w:proofErr w:type="spellStart"/>
      <w:r>
        <w:t>Daß</w:t>
      </w:r>
      <w:proofErr w:type="spellEnd"/>
      <w:r>
        <w:t xml:space="preserve"> ich einst nicht ging verloren.</w:t>
      </w:r>
    </w:p>
    <w:p w14:paraId="6A853DD7" w14:textId="77777777" w:rsidR="004A02C8" w:rsidRDefault="004A02C8" w:rsidP="00697794">
      <w:pPr>
        <w:pStyle w:val="StandardWeb"/>
      </w:pPr>
      <w:r>
        <w:t>Mich hast Du gesucht mit Zagen,</w:t>
      </w:r>
      <w:r>
        <w:br/>
        <w:t xml:space="preserve">Warst für mich </w:t>
      </w:r>
      <w:proofErr w:type="spellStart"/>
      <w:r>
        <w:t>an’s</w:t>
      </w:r>
      <w:proofErr w:type="spellEnd"/>
      <w:r>
        <w:t xml:space="preserve"> Kreuz geschlagen,</w:t>
      </w:r>
      <w:r>
        <w:br/>
        <w:t>Das sei nicht umsonst ertragen!</w:t>
      </w:r>
    </w:p>
    <w:p w14:paraId="14A24E81" w14:textId="77777777" w:rsidR="004A02C8" w:rsidRDefault="004A02C8" w:rsidP="00697794">
      <w:pPr>
        <w:pStyle w:val="StandardWeb"/>
      </w:pPr>
      <w:r>
        <w:t>Strenger Richter, bei der Rache</w:t>
      </w:r>
      <w:r>
        <w:br/>
        <w:t>Schenke Nachsicht meiner Sache,</w:t>
      </w:r>
      <w:r>
        <w:br/>
        <w:t>Eh‘ der Rechnungstag erwache.</w:t>
      </w:r>
    </w:p>
    <w:p w14:paraId="31AA65D5" w14:textId="77777777" w:rsidR="004A02C8" w:rsidRDefault="004A02C8" w:rsidP="00697794">
      <w:pPr>
        <w:pStyle w:val="StandardWeb"/>
      </w:pPr>
      <w:r>
        <w:t>Seufzend steh‘ ich schuldbefangen,</w:t>
      </w:r>
      <w:r>
        <w:br/>
        <w:t>Schamerglüht sind meine Wangen,</w:t>
      </w:r>
      <w:r>
        <w:br/>
        <w:t xml:space="preserve">Herr! </w:t>
      </w:r>
      <w:proofErr w:type="spellStart"/>
      <w:r>
        <w:t>laß</w:t>
      </w:r>
      <w:proofErr w:type="spellEnd"/>
      <w:r>
        <w:t xml:space="preserve"> Gnade mich empfangen!</w:t>
      </w:r>
    </w:p>
    <w:p w14:paraId="71117458" w14:textId="77777777" w:rsidR="004A02C8" w:rsidRDefault="004A02C8" w:rsidP="00697794">
      <w:pPr>
        <w:pStyle w:val="StandardWeb"/>
      </w:pPr>
      <w:r>
        <w:t>Der Du lossprachst einst Marien</w:t>
      </w:r>
      <w:r>
        <w:br/>
        <w:t>Und dem Mörder selbst verziehen,</w:t>
      </w:r>
      <w:r>
        <w:br/>
        <w:t>Hast auch Hoffnung mir verliehen.</w:t>
      </w:r>
    </w:p>
    <w:p w14:paraId="45A93740" w14:textId="77777777" w:rsidR="004A02C8" w:rsidRDefault="004A02C8" w:rsidP="00697794">
      <w:pPr>
        <w:pStyle w:val="StandardWeb"/>
      </w:pPr>
      <w:r>
        <w:t xml:space="preserve">Zwar mein </w:t>
      </w:r>
      <w:proofErr w:type="spellStart"/>
      <w:r>
        <w:t>Fleh’n</w:t>
      </w:r>
      <w:proofErr w:type="spellEnd"/>
      <w:r>
        <w:t xml:space="preserve"> </w:t>
      </w:r>
      <w:proofErr w:type="spellStart"/>
      <w:r>
        <w:t>tilg’t</w:t>
      </w:r>
      <w:proofErr w:type="spellEnd"/>
      <w:r>
        <w:t xml:space="preserve"> nicht die Schulden,</w:t>
      </w:r>
      <w:r>
        <w:br/>
        <w:t xml:space="preserve">Doch Du, </w:t>
      </w:r>
      <w:proofErr w:type="spellStart"/>
      <w:r>
        <w:t>Gnäd’ger</w:t>
      </w:r>
      <w:proofErr w:type="spellEnd"/>
      <w:r>
        <w:t xml:space="preserve">, </w:t>
      </w:r>
      <w:proofErr w:type="spellStart"/>
      <w:r>
        <w:t>laß</w:t>
      </w:r>
      <w:proofErr w:type="spellEnd"/>
      <w:r>
        <w:t xml:space="preserve"> in Hulden</w:t>
      </w:r>
      <w:r>
        <w:br/>
        <w:t xml:space="preserve">Mich die </w:t>
      </w:r>
      <w:proofErr w:type="spellStart"/>
      <w:r>
        <w:t>ew’ge</w:t>
      </w:r>
      <w:proofErr w:type="spellEnd"/>
      <w:r>
        <w:t xml:space="preserve"> Qual nicht dulden!</w:t>
      </w:r>
    </w:p>
    <w:p w14:paraId="07B95FA8" w14:textId="77777777" w:rsidR="004A02C8" w:rsidRDefault="004A02C8" w:rsidP="00697794">
      <w:pPr>
        <w:pStyle w:val="StandardWeb"/>
      </w:pPr>
      <w:r>
        <w:t>Gib mir mit den frommen Knechten,</w:t>
      </w:r>
      <w:r>
        <w:br/>
        <w:t>Streng gesondert von den Schlechten,</w:t>
      </w:r>
      <w:r>
        <w:br/>
        <w:t>Meinen Stand zu Deiner Rechten.</w:t>
      </w:r>
    </w:p>
    <w:p w14:paraId="6D97557E" w14:textId="77777777" w:rsidR="004A02C8" w:rsidRDefault="004A02C8" w:rsidP="00697794">
      <w:pPr>
        <w:pStyle w:val="StandardWeb"/>
      </w:pPr>
      <w:r>
        <w:t>Wenn der Böse vor den Ruthen</w:t>
      </w:r>
      <w:r>
        <w:br/>
        <w:t xml:space="preserve">Deines Zorns stürzt in die </w:t>
      </w:r>
      <w:proofErr w:type="spellStart"/>
      <w:r>
        <w:t>Gluthen</w:t>
      </w:r>
      <w:proofErr w:type="spellEnd"/>
      <w:r>
        <w:t>,</w:t>
      </w:r>
      <w:r>
        <w:br/>
        <w:t>Rufe Du mich mit den Guten!</w:t>
      </w:r>
    </w:p>
    <w:p w14:paraId="61B7BC15" w14:textId="77777777" w:rsidR="004A02C8" w:rsidRDefault="004A02C8" w:rsidP="00697794">
      <w:pPr>
        <w:pStyle w:val="StandardWeb"/>
      </w:pPr>
      <w:r>
        <w:t>Tief zerknirscht im Staube wende</w:t>
      </w:r>
      <w:r>
        <w:br/>
        <w:t>Ich das Herz zu Dir, mein Ende</w:t>
      </w:r>
      <w:r>
        <w:br/>
        <w:t>Leg‘ ich, Herr, in Deine Hände!</w:t>
      </w:r>
    </w:p>
    <w:p w14:paraId="60B74E77" w14:textId="77777777" w:rsidR="004A02C8" w:rsidRDefault="004A02C8" w:rsidP="00697794">
      <w:pPr>
        <w:pStyle w:val="StandardWeb"/>
      </w:pPr>
      <w:r>
        <w:t xml:space="preserve">O! dem </w:t>
      </w:r>
      <w:proofErr w:type="spellStart"/>
      <w:r>
        <w:t>thänenvollen</w:t>
      </w:r>
      <w:proofErr w:type="spellEnd"/>
      <w:r>
        <w:t xml:space="preserve"> Tage,</w:t>
      </w:r>
      <w:r>
        <w:br/>
        <w:t>Wo dem Grab entsteigt zur Wage</w:t>
      </w:r>
      <w:r>
        <w:br/>
        <w:t>Des Gerichts der Mensch voll Sünden:</w:t>
      </w:r>
    </w:p>
    <w:p w14:paraId="734A0717" w14:textId="77777777" w:rsidR="004A02C8" w:rsidRDefault="004A02C8" w:rsidP="00697794">
      <w:pPr>
        <w:pStyle w:val="StandardWeb"/>
      </w:pPr>
      <w:r>
        <w:t xml:space="preserve">Ihn, o Gott, </w:t>
      </w:r>
      <w:proofErr w:type="spellStart"/>
      <w:r>
        <w:t>laß</w:t>
      </w:r>
      <w:proofErr w:type="spellEnd"/>
      <w:r>
        <w:t xml:space="preserve"> Gnade finden!</w:t>
      </w:r>
      <w:r>
        <w:br/>
        <w:t>Jesu, Allerbarmer Du,</w:t>
      </w:r>
      <w:r>
        <w:br/>
        <w:t xml:space="preserve">Schenke Allen </w:t>
      </w:r>
      <w:proofErr w:type="spellStart"/>
      <w:r>
        <w:t>ew’ge</w:t>
      </w:r>
      <w:proofErr w:type="spellEnd"/>
      <w:r>
        <w:t xml:space="preserve"> Ruh! Amen!</w:t>
      </w:r>
    </w:p>
    <w:p w14:paraId="3490ED27"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3D414293" w14:textId="7F65E061" w:rsidR="004A02C8" w:rsidRDefault="007358CF" w:rsidP="00697794">
      <w:pPr>
        <w:pStyle w:val="berschrift1"/>
      </w:pPr>
      <w:hyperlink r:id="rId8" w:history="1">
        <w:r w:rsidR="004A02C8">
          <w:rPr>
            <w:rStyle w:val="Hyperlink"/>
          </w:rPr>
          <w:t xml:space="preserve">Könneritz, Carl von – Dies </w:t>
        </w:r>
        <w:proofErr w:type="spellStart"/>
        <w:r w:rsidR="00BF31A1">
          <w:rPr>
            <w:rStyle w:val="Hyperlink"/>
          </w:rPr>
          <w:t>irae</w:t>
        </w:r>
        <w:proofErr w:type="spellEnd"/>
        <w:r w:rsidR="004A02C8">
          <w:rPr>
            <w:rStyle w:val="Hyperlink"/>
          </w:rPr>
          <w:t xml:space="preserve">, dies </w:t>
        </w:r>
        <w:proofErr w:type="spellStart"/>
        <w:r w:rsidR="004A02C8">
          <w:rPr>
            <w:rStyle w:val="Hyperlink"/>
          </w:rPr>
          <w:t>illa</w:t>
        </w:r>
        <w:proofErr w:type="spellEnd"/>
      </w:hyperlink>
    </w:p>
    <w:p w14:paraId="0BA3D926" w14:textId="77777777" w:rsidR="004A02C8" w:rsidRDefault="004A02C8" w:rsidP="00697794">
      <w:pPr>
        <w:pStyle w:val="StandardWeb"/>
      </w:pPr>
      <w:r>
        <w:t>Furchtbar geht vom Zornestage,</w:t>
      </w:r>
      <w:r>
        <w:br/>
        <w:t>Der zu Staub die Welt zerschlage,</w:t>
      </w:r>
      <w:r>
        <w:br/>
        <w:t xml:space="preserve">Davids und </w:t>
      </w:r>
      <w:proofErr w:type="spellStart"/>
      <w:r>
        <w:t>Sibyllens</w:t>
      </w:r>
      <w:proofErr w:type="spellEnd"/>
      <w:r>
        <w:t xml:space="preserve"> Sage.</w:t>
      </w:r>
    </w:p>
    <w:p w14:paraId="27CE2ED1" w14:textId="77777777" w:rsidR="004A02C8" w:rsidRDefault="004A02C8" w:rsidP="00697794">
      <w:pPr>
        <w:pStyle w:val="StandardWeb"/>
      </w:pPr>
      <w:r>
        <w:t>Welche schreckensbange Stunde</w:t>
      </w:r>
      <w:r>
        <w:br/>
        <w:t>Harrt ihr aus des Richters Munde</w:t>
      </w:r>
      <w:r>
        <w:br/>
        <w:t>Auf gerechten Spruches Kunde!</w:t>
      </w:r>
    </w:p>
    <w:p w14:paraId="2BE6E19E" w14:textId="77777777" w:rsidR="004A02C8" w:rsidRDefault="004A02C8" w:rsidP="00697794">
      <w:pPr>
        <w:pStyle w:val="StandardWeb"/>
      </w:pPr>
      <w:r>
        <w:t>Der Posaune Wunderschalle</w:t>
      </w:r>
      <w:r>
        <w:br/>
        <w:t>Folgen aus der Gräberhalle</w:t>
      </w:r>
      <w:r>
        <w:br/>
        <w:t>Zu des Thrones Stufen Alle.</w:t>
      </w:r>
    </w:p>
    <w:p w14:paraId="536A2E22" w14:textId="77777777" w:rsidR="004A02C8" w:rsidRDefault="004A02C8" w:rsidP="00697794">
      <w:pPr>
        <w:pStyle w:val="StandardWeb"/>
      </w:pPr>
      <w:r>
        <w:t>Staunend sehen Tod und Leben,</w:t>
      </w:r>
      <w:r>
        <w:br/>
        <w:t>Was einst war, der Gruft entschweben,</w:t>
      </w:r>
      <w:r>
        <w:br/>
        <w:t>Rechenschaft dem Herrn zu geben.</w:t>
      </w:r>
    </w:p>
    <w:p w14:paraId="2B78AFFC" w14:textId="77777777" w:rsidR="004A02C8" w:rsidRDefault="004A02C8" w:rsidP="00697794">
      <w:pPr>
        <w:pStyle w:val="StandardWeb"/>
      </w:pPr>
      <w:r>
        <w:t>Und ein Buch zeigt die Geschichte</w:t>
      </w:r>
      <w:r>
        <w:br/>
        <w:t>Alles Thuns im wahren Lichte,</w:t>
      </w:r>
      <w:r>
        <w:br/>
        <w:t>Legt den Grund zum Weltgerichte.</w:t>
      </w:r>
    </w:p>
    <w:p w14:paraId="50042406" w14:textId="77777777" w:rsidR="004A02C8" w:rsidRDefault="004A02C8" w:rsidP="00697794">
      <w:pPr>
        <w:pStyle w:val="StandardWeb"/>
      </w:pPr>
      <w:r>
        <w:t>Sitzt der Richter mit der Waage:</w:t>
      </w:r>
      <w:r>
        <w:br/>
        <w:t>Kommt Verhülltes klar zu Tage,</w:t>
      </w:r>
      <w:r>
        <w:br/>
        <w:t>Ohne Spruch bleibt keine Klage.</w:t>
      </w:r>
    </w:p>
    <w:p w14:paraId="49E6CCFA" w14:textId="77777777" w:rsidR="004A02C8" w:rsidRDefault="004A02C8" w:rsidP="00697794">
      <w:pPr>
        <w:pStyle w:val="StandardWeb"/>
      </w:pPr>
      <w:r>
        <w:t>Wehe meinem armen Leben!</w:t>
      </w:r>
      <w:r>
        <w:br/>
        <w:t xml:space="preserve">Wird kein </w:t>
      </w:r>
      <w:proofErr w:type="spellStart"/>
      <w:r>
        <w:t>Heil’ger</w:t>
      </w:r>
      <w:proofErr w:type="spellEnd"/>
      <w:r>
        <w:t xml:space="preserve"> Schutz mir geben,</w:t>
      </w:r>
      <w:r>
        <w:br/>
        <w:t>Wo selbst reine Herzen beben?</w:t>
      </w:r>
    </w:p>
    <w:p w14:paraId="365261A5" w14:textId="77777777" w:rsidR="004A02C8" w:rsidRDefault="004A02C8" w:rsidP="00697794">
      <w:pPr>
        <w:pStyle w:val="StandardWeb"/>
      </w:pPr>
      <w:r>
        <w:t>König furchtumhüllter Mächte,</w:t>
      </w:r>
      <w:r>
        <w:br/>
        <w:t xml:space="preserve">Huldvoll </w:t>
      </w:r>
      <w:proofErr w:type="spellStart"/>
      <w:r>
        <w:t>gleichvertheilter</w:t>
      </w:r>
      <w:proofErr w:type="spellEnd"/>
      <w:r>
        <w:t xml:space="preserve"> Rechte,</w:t>
      </w:r>
      <w:r>
        <w:br/>
      </w:r>
      <w:proofErr w:type="spellStart"/>
      <w:r>
        <w:t>Gieb</w:t>
      </w:r>
      <w:proofErr w:type="spellEnd"/>
      <w:r>
        <w:t xml:space="preserve"> sein Theil auch deinem Knechte!</w:t>
      </w:r>
    </w:p>
    <w:p w14:paraId="1178D415" w14:textId="77777777" w:rsidR="004A02C8" w:rsidRDefault="004A02C8" w:rsidP="00697794">
      <w:pPr>
        <w:pStyle w:val="StandardWeb"/>
      </w:pPr>
      <w:r>
        <w:t>Hast du, Jesu, mir zum Frommen</w:t>
      </w:r>
      <w:r>
        <w:br/>
        <w:t>Deine Sendung übernommen:</w:t>
      </w:r>
      <w:r>
        <w:br/>
        <w:t>Hilf, wird jener Tag einst kommen!</w:t>
      </w:r>
    </w:p>
    <w:p w14:paraId="636CD4A3" w14:textId="77777777" w:rsidR="004A02C8" w:rsidRDefault="004A02C8" w:rsidP="00697794">
      <w:pPr>
        <w:pStyle w:val="StandardWeb"/>
      </w:pPr>
      <w:r>
        <w:t>Der du mir zum Heil geboren,</w:t>
      </w:r>
      <w:r>
        <w:br/>
        <w:t>Für mich hast das Kreuz erkoren,</w:t>
      </w:r>
      <w:r>
        <w:br/>
      </w:r>
      <w:proofErr w:type="spellStart"/>
      <w:r>
        <w:t>Gieb</w:t>
      </w:r>
      <w:proofErr w:type="spellEnd"/>
      <w:r>
        <w:t xml:space="preserve"> dies Opfer nicht verloren!</w:t>
      </w:r>
    </w:p>
    <w:p w14:paraId="61265518" w14:textId="77777777" w:rsidR="004A02C8" w:rsidRDefault="004A02C8" w:rsidP="00697794">
      <w:pPr>
        <w:pStyle w:val="StandardWeb"/>
      </w:pPr>
      <w:r>
        <w:t>Richter der gerechten Rache,</w:t>
      </w:r>
      <w:r>
        <w:br/>
        <w:t>Schenke Nachsicht meiner Sache,</w:t>
      </w:r>
      <w:r>
        <w:br/>
        <w:t>Eh‘ ich zum Gericht erwache!</w:t>
      </w:r>
    </w:p>
    <w:p w14:paraId="169B586E" w14:textId="77777777" w:rsidR="004A02C8" w:rsidRDefault="004A02C8" w:rsidP="00697794">
      <w:pPr>
        <w:pStyle w:val="StandardWeb"/>
      </w:pPr>
      <w:r>
        <w:t>Seufzend harr‘ ich des Gerichtes,</w:t>
      </w:r>
      <w:r>
        <w:br/>
      </w:r>
      <w:proofErr w:type="spellStart"/>
      <w:r>
        <w:t>Schuldgerötheten</w:t>
      </w:r>
      <w:proofErr w:type="spellEnd"/>
      <w:r>
        <w:t xml:space="preserve"> Gesichtes:</w:t>
      </w:r>
      <w:r>
        <w:br/>
        <w:t>Schone meiner, Herr des Lichtes!</w:t>
      </w:r>
    </w:p>
    <w:p w14:paraId="609C3E37" w14:textId="77777777" w:rsidR="004A02C8" w:rsidRDefault="004A02C8" w:rsidP="00697794">
      <w:pPr>
        <w:pStyle w:val="StandardWeb"/>
      </w:pPr>
      <w:r>
        <w:t xml:space="preserve">Der Mariens </w:t>
      </w:r>
      <w:proofErr w:type="spellStart"/>
      <w:r>
        <w:t>sünd’gem</w:t>
      </w:r>
      <w:proofErr w:type="spellEnd"/>
      <w:r>
        <w:t xml:space="preserve"> Leben,</w:t>
      </w:r>
      <w:r>
        <w:br/>
        <w:t>Der dem Schächer du vergeben,</w:t>
      </w:r>
      <w:r>
        <w:br/>
        <w:t>Lass auch Hoffnung mich umschweben!</w:t>
      </w:r>
    </w:p>
    <w:p w14:paraId="650B9E0B" w14:textId="77777777" w:rsidR="004A02C8" w:rsidRDefault="004A02C8" w:rsidP="00697794">
      <w:pPr>
        <w:pStyle w:val="StandardWeb"/>
      </w:pPr>
      <w:proofErr w:type="spellStart"/>
      <w:r>
        <w:t>Unwerth</w:t>
      </w:r>
      <w:proofErr w:type="spellEnd"/>
      <w:r>
        <w:t xml:space="preserve"> fühlt sich mein </w:t>
      </w:r>
      <w:proofErr w:type="spellStart"/>
      <w:r>
        <w:t>Gemüthe</w:t>
      </w:r>
      <w:proofErr w:type="spellEnd"/>
      <w:r>
        <w:t>,</w:t>
      </w:r>
      <w:r>
        <w:br/>
        <w:t>Betend, dass mich deine Güte</w:t>
      </w:r>
      <w:r>
        <w:br/>
        <w:t xml:space="preserve">Vor dem </w:t>
      </w:r>
      <w:proofErr w:type="spellStart"/>
      <w:r>
        <w:t>ew’gen</w:t>
      </w:r>
      <w:proofErr w:type="spellEnd"/>
      <w:r>
        <w:t xml:space="preserve"> Feuer hüte.</w:t>
      </w:r>
    </w:p>
    <w:p w14:paraId="09BAF294" w14:textId="77777777" w:rsidR="004A02C8" w:rsidRDefault="004A02C8" w:rsidP="00697794">
      <w:pPr>
        <w:pStyle w:val="StandardWeb"/>
      </w:pPr>
      <w:r>
        <w:t>Zu den Schafen mich geselle,</w:t>
      </w:r>
      <w:r>
        <w:br/>
        <w:t>Fern mich von den Böcken stell,</w:t>
      </w:r>
      <w:r>
        <w:br/>
        <w:t>Rechts an deines Thrones Schwelle!</w:t>
      </w:r>
    </w:p>
    <w:p w14:paraId="63F8BE6D" w14:textId="77777777" w:rsidR="004A02C8" w:rsidRDefault="004A02C8" w:rsidP="00697794">
      <w:pPr>
        <w:pStyle w:val="StandardWeb"/>
      </w:pPr>
      <w:r>
        <w:t>Und wenn der Verdammten Schaaren</w:t>
      </w:r>
      <w:r>
        <w:br/>
        <w:t xml:space="preserve">Zu der Hölle </w:t>
      </w:r>
      <w:proofErr w:type="spellStart"/>
      <w:r>
        <w:t>Gluthen</w:t>
      </w:r>
      <w:proofErr w:type="spellEnd"/>
      <w:r>
        <w:t xml:space="preserve"> fahren,</w:t>
      </w:r>
      <w:r>
        <w:br/>
        <w:t>Wolle mich dein Ruf bewahren!</w:t>
      </w:r>
    </w:p>
    <w:p w14:paraId="58AE514F" w14:textId="77777777" w:rsidR="004A02C8" w:rsidRDefault="004A02C8" w:rsidP="00697794">
      <w:pPr>
        <w:pStyle w:val="StandardWeb"/>
      </w:pPr>
      <w:r>
        <w:t>Staub zerknirschten Herzen wende</w:t>
      </w:r>
      <w:r>
        <w:br/>
        <w:t>Ich zu dir mich, betend: Sende</w:t>
      </w:r>
      <w:r>
        <w:br/>
        <w:t>Mir dereinst ein selig Ende!</w:t>
      </w:r>
    </w:p>
    <w:p w14:paraId="32722B40" w14:textId="77777777" w:rsidR="004A02C8" w:rsidRDefault="004A02C8" w:rsidP="00697794">
      <w:pPr>
        <w:pStyle w:val="StandardWeb"/>
      </w:pPr>
      <w:r>
        <w:t xml:space="preserve">Tag der </w:t>
      </w:r>
      <w:proofErr w:type="spellStart"/>
      <w:r>
        <w:t>Thränen</w:t>
      </w:r>
      <w:proofErr w:type="spellEnd"/>
      <w:r>
        <w:t>, wird zum Leben</w:t>
      </w:r>
      <w:r>
        <w:br/>
        <w:t>Einst der Mensch dem Staub entschweben</w:t>
      </w:r>
      <w:r>
        <w:br/>
        <w:t>Und zu deinem Richtstuhl kommen:</w:t>
      </w:r>
    </w:p>
    <w:p w14:paraId="60F21123" w14:textId="77777777" w:rsidR="004A02C8" w:rsidRDefault="004A02C8" w:rsidP="00697794">
      <w:pPr>
        <w:pStyle w:val="StandardWeb"/>
      </w:pPr>
      <w:r>
        <w:t>Gnade, Gott, für deine Frommen!</w:t>
      </w:r>
      <w:r>
        <w:br/>
        <w:t>Herr, mein Heiland, mache du</w:t>
      </w:r>
      <w:r>
        <w:br/>
      </w:r>
      <w:proofErr w:type="spellStart"/>
      <w:r>
        <w:t>Theilhaft</w:t>
      </w:r>
      <w:proofErr w:type="spellEnd"/>
      <w:r>
        <w:t xml:space="preserve"> sie der </w:t>
      </w:r>
      <w:proofErr w:type="spellStart"/>
      <w:r>
        <w:t>ew’gen</w:t>
      </w:r>
      <w:proofErr w:type="spellEnd"/>
      <w:r>
        <w:t xml:space="preserve"> Ruh!</w:t>
      </w:r>
    </w:p>
    <w:p w14:paraId="50544E65" w14:textId="77777777" w:rsidR="00BB5A89" w:rsidRDefault="00BB5A89" w:rsidP="00697794">
      <w:pPr>
        <w:spacing w:after="0" w:line="240" w:lineRule="auto"/>
        <w:rPr>
          <w:rFonts w:eastAsia="Times New Roman"/>
          <w:b/>
          <w:bCs/>
          <w:color w:val="000000"/>
          <w:kern w:val="36"/>
          <w:sz w:val="36"/>
          <w:szCs w:val="48"/>
          <w:lang w:eastAsia="de-DE"/>
        </w:rPr>
      </w:pPr>
      <w:r>
        <w:br w:type="page"/>
      </w:r>
    </w:p>
    <w:p w14:paraId="3EB207EF" w14:textId="66FF8F50" w:rsidR="004A02C8" w:rsidRDefault="004A02C8" w:rsidP="00697794">
      <w:pPr>
        <w:pStyle w:val="berschrift1"/>
      </w:pPr>
      <w:r w:rsidRPr="00BB5A89">
        <w:t xml:space="preserve">Lecke, Robert – Dies </w:t>
      </w:r>
      <w:proofErr w:type="spellStart"/>
      <w:r w:rsidR="00BF31A1">
        <w:t>irae</w:t>
      </w:r>
      <w:proofErr w:type="spellEnd"/>
    </w:p>
    <w:p w14:paraId="4EE73DFB" w14:textId="77777777" w:rsidR="004A02C8" w:rsidRDefault="004A02C8" w:rsidP="00697794">
      <w:pPr>
        <w:pStyle w:val="StandardWeb"/>
      </w:pPr>
      <w:r>
        <w:t>1. Jener Tag, dem Zorn zu eigen,</w:t>
      </w:r>
      <w:r>
        <w:br/>
        <w:t>Wird die Welt in Flammen beugen,</w:t>
      </w:r>
      <w:r>
        <w:br/>
        <w:t>Wie Sybill‘ und David zeugen.</w:t>
      </w:r>
    </w:p>
    <w:p w14:paraId="18419E14" w14:textId="77777777" w:rsidR="004A02C8" w:rsidRDefault="004A02C8" w:rsidP="00697794">
      <w:pPr>
        <w:pStyle w:val="StandardWeb"/>
      </w:pPr>
      <w:r>
        <w:t>2. Welch‘ ein Schrecken wird da werden,</w:t>
      </w:r>
      <w:r>
        <w:br/>
        <w:t>Wann der Richter kommt auf Erden,</w:t>
      </w:r>
      <w:r>
        <w:br/>
        <w:t>Unerbittlich an Gebärden?</w:t>
      </w:r>
    </w:p>
    <w:p w14:paraId="285A1B37" w14:textId="77777777" w:rsidR="004A02C8" w:rsidRDefault="004A02C8" w:rsidP="00697794">
      <w:pPr>
        <w:pStyle w:val="StandardWeb"/>
      </w:pPr>
      <w:r>
        <w:t>3. Weltposaunen werden tönen,</w:t>
      </w:r>
      <w:r>
        <w:br/>
      </w:r>
      <w:proofErr w:type="spellStart"/>
      <w:r>
        <w:t>Daß</w:t>
      </w:r>
      <w:proofErr w:type="spellEnd"/>
      <w:r>
        <w:t xml:space="preserve"> die fernsten Gräber dröhnen,</w:t>
      </w:r>
      <w:r>
        <w:br/>
        <w:t>Hin zum Richtstuhl alle stöhnen.</w:t>
      </w:r>
    </w:p>
    <w:p w14:paraId="23D2DE6E" w14:textId="77777777" w:rsidR="004A02C8" w:rsidRDefault="004A02C8" w:rsidP="00697794">
      <w:pPr>
        <w:pStyle w:val="StandardWeb"/>
      </w:pPr>
      <w:r>
        <w:t>4. Die Natur, der Tod wird beben,</w:t>
      </w:r>
      <w:r>
        <w:br/>
        <w:t>Wenn Geschöpfe sich erheben,</w:t>
      </w:r>
      <w:r>
        <w:br/>
        <w:t>Und dem Richter Antwort geben.</w:t>
      </w:r>
    </w:p>
    <w:p w14:paraId="6BABE671" w14:textId="77777777" w:rsidR="004A02C8" w:rsidRDefault="004A02C8" w:rsidP="00697794">
      <w:pPr>
        <w:pStyle w:val="StandardWeb"/>
      </w:pPr>
      <w:r>
        <w:t>5. Und ein Buch wird aufgeschlagen,</w:t>
      </w:r>
      <w:r>
        <w:br/>
      </w:r>
      <w:proofErr w:type="spellStart"/>
      <w:r>
        <w:t>D’rin</w:t>
      </w:r>
      <w:proofErr w:type="spellEnd"/>
      <w:r>
        <w:t xml:space="preserve"> ist alle Schuld getragen,</w:t>
      </w:r>
      <w:r>
        <w:br/>
        <w:t>Die uns wird vor Gott verklagen.</w:t>
      </w:r>
    </w:p>
    <w:p w14:paraId="3CB47E01" w14:textId="77777777" w:rsidR="004A02C8" w:rsidRDefault="004A02C8" w:rsidP="00697794">
      <w:pPr>
        <w:pStyle w:val="StandardWeb"/>
      </w:pPr>
      <w:r>
        <w:t>6. Dann wird Recht von Dem gesprochen,</w:t>
      </w:r>
      <w:r>
        <w:br/>
        <w:t>Der weiß, was wir einst verbrochen,</w:t>
      </w:r>
      <w:r>
        <w:br/>
        <w:t xml:space="preserve">Keine Schuld bleibt </w:t>
      </w:r>
      <w:proofErr w:type="spellStart"/>
      <w:r>
        <w:t>ungerochen</w:t>
      </w:r>
      <w:proofErr w:type="spellEnd"/>
      <w:r>
        <w:t>.</w:t>
      </w:r>
    </w:p>
    <w:p w14:paraId="7352B710" w14:textId="79CDAF00" w:rsidR="004A02C8" w:rsidRDefault="004A02C8" w:rsidP="00697794">
      <w:pPr>
        <w:pStyle w:val="StandardWeb"/>
      </w:pPr>
      <w:r>
        <w:t xml:space="preserve">7. Weh! was soll ich </w:t>
      </w:r>
      <w:r w:rsidR="00BB5A89">
        <w:t>Ä</w:t>
      </w:r>
      <w:r>
        <w:t>rmster sagen,</w:t>
      </w:r>
      <w:r>
        <w:br/>
        <w:t>Welchen Schutzherrn wohl erfragen,</w:t>
      </w:r>
      <w:r>
        <w:br/>
        <w:t>Wenn Gerechte selbst verzagen?</w:t>
      </w:r>
    </w:p>
    <w:p w14:paraId="4745E4B0" w14:textId="77777777" w:rsidR="004A02C8" w:rsidRDefault="004A02C8" w:rsidP="00697794">
      <w:pPr>
        <w:pStyle w:val="StandardWeb"/>
      </w:pPr>
      <w:r>
        <w:t>8. König, furchtbar hoch an Würde,</w:t>
      </w:r>
      <w:r>
        <w:br/>
        <w:t>Aller Frommen Hirt und Hürde,</w:t>
      </w:r>
      <w:r>
        <w:br/>
        <w:t>Nimm von mir der Sünden Bürde.</w:t>
      </w:r>
    </w:p>
    <w:p w14:paraId="5F6301C9" w14:textId="77777777" w:rsidR="004A02C8" w:rsidRDefault="004A02C8" w:rsidP="00697794">
      <w:pPr>
        <w:pStyle w:val="StandardWeb"/>
      </w:pPr>
      <w:r>
        <w:t xml:space="preserve">9. Frommer Jesus, </w:t>
      </w:r>
      <w:proofErr w:type="spellStart"/>
      <w:r>
        <w:t>woll</w:t>
      </w:r>
      <w:proofErr w:type="spellEnd"/>
      <w:r>
        <w:t>‘ erwägen,</w:t>
      </w:r>
      <w:r>
        <w:br/>
      </w:r>
      <w:proofErr w:type="spellStart"/>
      <w:r>
        <w:t>Daß</w:t>
      </w:r>
      <w:proofErr w:type="spellEnd"/>
      <w:r>
        <w:t xml:space="preserve"> du </w:t>
      </w:r>
      <w:proofErr w:type="spellStart"/>
      <w:r>
        <w:t>kamest</w:t>
      </w:r>
      <w:proofErr w:type="spellEnd"/>
      <w:r>
        <w:t xml:space="preserve"> meinetwegen:</w:t>
      </w:r>
      <w:r>
        <w:br/>
        <w:t>Führ‘ mich einst dem Heil entgegen.</w:t>
      </w:r>
    </w:p>
    <w:p w14:paraId="744871A7" w14:textId="77777777" w:rsidR="004A02C8" w:rsidRDefault="004A02C8" w:rsidP="00697794">
      <w:pPr>
        <w:pStyle w:val="StandardWeb"/>
      </w:pPr>
      <w:r>
        <w:t xml:space="preserve">10. Für mich </w:t>
      </w:r>
      <w:proofErr w:type="spellStart"/>
      <w:r>
        <w:t>trug’st</w:t>
      </w:r>
      <w:proofErr w:type="spellEnd"/>
      <w:r>
        <w:t xml:space="preserve"> du alle Plagen,</w:t>
      </w:r>
      <w:r>
        <w:br/>
      </w:r>
      <w:proofErr w:type="spellStart"/>
      <w:r>
        <w:t>Ließ’st</w:t>
      </w:r>
      <w:proofErr w:type="spellEnd"/>
      <w:r>
        <w:t xml:space="preserve"> für mich </w:t>
      </w:r>
      <w:proofErr w:type="spellStart"/>
      <w:r>
        <w:t>an’s</w:t>
      </w:r>
      <w:proofErr w:type="spellEnd"/>
      <w:r>
        <w:t xml:space="preserve"> Kreuz dich schlagen,</w:t>
      </w:r>
      <w:r>
        <w:br/>
        <w:t>Hab‘ es nicht umsonst getragen.</w:t>
      </w:r>
    </w:p>
    <w:p w14:paraId="1A3D1A9E" w14:textId="77777777" w:rsidR="004A02C8" w:rsidRDefault="004A02C8" w:rsidP="00697794">
      <w:pPr>
        <w:pStyle w:val="StandardWeb"/>
      </w:pPr>
      <w:r>
        <w:t>11. Richter der gerechten Rache,</w:t>
      </w:r>
      <w:r>
        <w:br/>
        <w:t>Uebe Gnad‘ in meiner Sache,</w:t>
      </w:r>
      <w:r>
        <w:br/>
        <w:t>Eh‘ der Tag des Rechts erwache.</w:t>
      </w:r>
    </w:p>
    <w:p w14:paraId="3532D81F" w14:textId="77777777" w:rsidR="004A02C8" w:rsidRDefault="004A02C8" w:rsidP="00697794">
      <w:pPr>
        <w:pStyle w:val="StandardWeb"/>
      </w:pPr>
      <w:r>
        <w:t xml:space="preserve">12. </w:t>
      </w:r>
      <w:proofErr w:type="spellStart"/>
      <w:r>
        <w:t>Muß</w:t>
      </w:r>
      <w:proofErr w:type="spellEnd"/>
      <w:r>
        <w:t xml:space="preserve"> mich seufzend schuldig nennen,</w:t>
      </w:r>
      <w:r>
        <w:br/>
      </w:r>
      <w:proofErr w:type="spellStart"/>
      <w:r>
        <w:t>Schaamroth</w:t>
      </w:r>
      <w:proofErr w:type="spellEnd"/>
      <w:r>
        <w:t xml:space="preserve"> meine Wangen brennen,</w:t>
      </w:r>
      <w:r>
        <w:br/>
        <w:t>Flehend, Herr, mein Fehl bekennen.</w:t>
      </w:r>
    </w:p>
    <w:p w14:paraId="7A99E3FE" w14:textId="77777777" w:rsidR="004A02C8" w:rsidRDefault="004A02C8" w:rsidP="00697794">
      <w:pPr>
        <w:pStyle w:val="StandardWeb"/>
      </w:pPr>
      <w:r>
        <w:t>13. Hast Marien Trost gewähret,</w:t>
      </w:r>
      <w:r>
        <w:br/>
        <w:t>Und den Schächer einst erhöret,</w:t>
      </w:r>
      <w:r>
        <w:br/>
        <w:t>Mir auch Hoffnung nicht verwehret.</w:t>
      </w:r>
    </w:p>
    <w:p w14:paraId="7CCC7318" w14:textId="77777777" w:rsidR="004A02C8" w:rsidRDefault="004A02C8" w:rsidP="00697794">
      <w:pPr>
        <w:pStyle w:val="StandardWeb"/>
      </w:pPr>
      <w:r>
        <w:t>14. Würdig bin ich nicht zu flehen,</w:t>
      </w:r>
      <w:r>
        <w:br/>
        <w:t xml:space="preserve">Doch </w:t>
      </w:r>
      <w:proofErr w:type="spellStart"/>
      <w:r>
        <w:t>laß</w:t>
      </w:r>
      <w:proofErr w:type="spellEnd"/>
      <w:r>
        <w:t>‘ deine Gnad‘ mich sehen,</w:t>
      </w:r>
      <w:r>
        <w:br/>
      </w:r>
      <w:proofErr w:type="spellStart"/>
      <w:r>
        <w:t>Ew‘gem</w:t>
      </w:r>
      <w:proofErr w:type="spellEnd"/>
      <w:r>
        <w:t xml:space="preserve"> Feuer mich entgehen.</w:t>
      </w:r>
    </w:p>
    <w:p w14:paraId="4A68483E" w14:textId="77777777" w:rsidR="004A02C8" w:rsidRDefault="004A02C8" w:rsidP="00697794">
      <w:pPr>
        <w:pStyle w:val="StandardWeb"/>
      </w:pPr>
      <w:r>
        <w:t xml:space="preserve">15. </w:t>
      </w:r>
      <w:proofErr w:type="spellStart"/>
      <w:r>
        <w:t>Woll</w:t>
      </w:r>
      <w:proofErr w:type="spellEnd"/>
      <w:r>
        <w:t>‘ mich zu den Schafen wählen,</w:t>
      </w:r>
      <w:r>
        <w:br/>
        <w:t>Zu den Böcken mich nicht zählen,</w:t>
      </w:r>
      <w:r>
        <w:br/>
      </w:r>
      <w:proofErr w:type="spellStart"/>
      <w:r>
        <w:t>Laß</w:t>
      </w:r>
      <w:proofErr w:type="spellEnd"/>
      <w:r>
        <w:t xml:space="preserve"> zur Rechten mich nicht fehlen.</w:t>
      </w:r>
    </w:p>
    <w:p w14:paraId="1DA85B5A" w14:textId="77777777" w:rsidR="004A02C8" w:rsidRDefault="004A02C8" w:rsidP="00697794">
      <w:pPr>
        <w:pStyle w:val="StandardWeb"/>
      </w:pPr>
      <w:r>
        <w:t xml:space="preserve">16. Von den Sündern, den </w:t>
      </w:r>
      <w:proofErr w:type="spellStart"/>
      <w:r>
        <w:t>Verlornen</w:t>
      </w:r>
      <w:proofErr w:type="spellEnd"/>
      <w:r>
        <w:t>,</w:t>
      </w:r>
      <w:r>
        <w:br/>
        <w:t xml:space="preserve">Und zur Flammenpein </w:t>
      </w:r>
      <w:proofErr w:type="spellStart"/>
      <w:r>
        <w:t>Gebornen</w:t>
      </w:r>
      <w:proofErr w:type="spellEnd"/>
      <w:r>
        <w:t>,</w:t>
      </w:r>
      <w:r>
        <w:br/>
        <w:t xml:space="preserve">Ruf‘ mich zu den </w:t>
      </w:r>
      <w:proofErr w:type="spellStart"/>
      <w:r>
        <w:t>Auserkornen</w:t>
      </w:r>
      <w:proofErr w:type="spellEnd"/>
      <w:r>
        <w:t>.</w:t>
      </w:r>
    </w:p>
    <w:p w14:paraId="5EC54397" w14:textId="77777777" w:rsidR="004A02C8" w:rsidRDefault="004A02C8" w:rsidP="00697794">
      <w:pPr>
        <w:pStyle w:val="StandardWeb"/>
      </w:pPr>
      <w:r>
        <w:t>17. Traurig fleh‘ ich und zerschlagen,</w:t>
      </w:r>
      <w:r>
        <w:br/>
        <w:t>Kummer will mein Herz zernagen:</w:t>
      </w:r>
      <w:r>
        <w:br/>
        <w:t xml:space="preserve">Für mein End‘ </w:t>
      </w:r>
      <w:proofErr w:type="spellStart"/>
      <w:r>
        <w:t>woll</w:t>
      </w:r>
      <w:proofErr w:type="spellEnd"/>
      <w:r>
        <w:t>‘ Sorge tragen.</w:t>
      </w:r>
    </w:p>
    <w:p w14:paraId="50BEE506" w14:textId="77777777" w:rsidR="004A02C8" w:rsidRDefault="004A02C8" w:rsidP="00697794">
      <w:pPr>
        <w:pStyle w:val="StandardWeb"/>
      </w:pPr>
      <w:r>
        <w:t>18. Tag der Rache, Tag der Wehen,</w:t>
      </w:r>
      <w:r>
        <w:br/>
        <w:t>Wo die Sünder auferstehen,</w:t>
      </w:r>
      <w:r>
        <w:br/>
        <w:t>Um in das Gericht zu gehen:</w:t>
      </w:r>
      <w:r>
        <w:br/>
        <w:t xml:space="preserve">Gott, </w:t>
      </w:r>
      <w:proofErr w:type="spellStart"/>
      <w:r>
        <w:t>woll</w:t>
      </w:r>
      <w:proofErr w:type="spellEnd"/>
      <w:r>
        <w:t>‘ gnädig sie ansehen!</w:t>
      </w:r>
    </w:p>
    <w:p w14:paraId="466509F8" w14:textId="77777777" w:rsidR="004A02C8" w:rsidRDefault="004A02C8" w:rsidP="00697794">
      <w:pPr>
        <w:pStyle w:val="StandardWeb"/>
      </w:pPr>
      <w:r>
        <w:t>Amen.</w:t>
      </w:r>
    </w:p>
    <w:p w14:paraId="1C625CD4"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6AFE26C8" w14:textId="60501ECA" w:rsidR="00DE1FBE" w:rsidRDefault="00DE1FBE" w:rsidP="00697794">
      <w:pPr>
        <w:pStyle w:val="berschrift1"/>
      </w:pPr>
      <w:proofErr w:type="spellStart"/>
      <w:r w:rsidRPr="00BF31A1">
        <w:t>Lisco</w:t>
      </w:r>
      <w:proofErr w:type="spellEnd"/>
      <w:r w:rsidRPr="00BF31A1">
        <w:t xml:space="preserve">, Friedrich Gustav – Dies </w:t>
      </w:r>
      <w:r w:rsidR="00BF31A1">
        <w:t>Irae</w:t>
      </w:r>
    </w:p>
    <w:p w14:paraId="3322A4C4" w14:textId="77777777" w:rsidR="00DE1FBE" w:rsidRDefault="00DE1FBE" w:rsidP="00697794">
      <w:pPr>
        <w:pStyle w:val="StandardWeb"/>
      </w:pPr>
      <w:r>
        <w:t>Tag des Zorns, Tag zu vergelten!</w:t>
      </w:r>
      <w:r>
        <w:br/>
        <w:t>Feuers Glut verzehrt die Welten,</w:t>
      </w:r>
      <w:r>
        <w:br/>
        <w:t>Denn der Seher Wort muss gelten.</w:t>
      </w:r>
    </w:p>
    <w:p w14:paraId="5317D270" w14:textId="77777777" w:rsidR="00DE1FBE" w:rsidRDefault="00DE1FBE" w:rsidP="00697794">
      <w:pPr>
        <w:pStyle w:val="StandardWeb"/>
      </w:pPr>
      <w:r>
        <w:t>Welch Entsetzen bei der Kunde,</w:t>
      </w:r>
      <w:r>
        <w:br/>
        <w:t>Dass der Richter naht zur Stunde,</w:t>
      </w:r>
      <w:r>
        <w:br/>
        <w:t>Markdurchschneidend Schwert im Munde!</w:t>
      </w:r>
    </w:p>
    <w:p w14:paraId="53F0E75B" w14:textId="77777777" w:rsidR="00DE1FBE" w:rsidRDefault="00DE1FBE" w:rsidP="00697794">
      <w:pPr>
        <w:pStyle w:val="StandardWeb"/>
      </w:pPr>
      <w:r>
        <w:t>Mit Posaunen-Schreckenstönen,</w:t>
      </w:r>
      <w:r>
        <w:br/>
        <w:t>Die durch alle Gräber dröhnen,</w:t>
      </w:r>
      <w:r>
        <w:br/>
        <w:t xml:space="preserve">Ruf zum Thron Er </w:t>
      </w:r>
      <w:proofErr w:type="spellStart"/>
      <w:r>
        <w:t>Staubessöhnen</w:t>
      </w:r>
      <w:proofErr w:type="spellEnd"/>
      <w:r>
        <w:t>.</w:t>
      </w:r>
    </w:p>
    <w:p w14:paraId="5BE871A3" w14:textId="77777777" w:rsidR="00DE1FBE" w:rsidRDefault="00DE1FBE" w:rsidP="00697794">
      <w:pPr>
        <w:pStyle w:val="StandardWeb"/>
      </w:pPr>
      <w:r>
        <w:t>Tod und Höll‘ und die Naturen</w:t>
      </w:r>
      <w:r>
        <w:br/>
      </w:r>
      <w:proofErr w:type="spellStart"/>
      <w:r>
        <w:t>Sahn’s</w:t>
      </w:r>
      <w:proofErr w:type="spellEnd"/>
      <w:r>
        <w:t xml:space="preserve"> erstaunt, wie Kreaturen</w:t>
      </w:r>
      <w:r>
        <w:br/>
        <w:t>Zum Gerichtsplatz aufwärts fuhren.</w:t>
      </w:r>
    </w:p>
    <w:p w14:paraId="7F5C6369" w14:textId="77777777" w:rsidR="00DE1FBE" w:rsidRDefault="00DE1FBE" w:rsidP="00697794">
      <w:pPr>
        <w:pStyle w:val="StandardWeb"/>
      </w:pPr>
      <w:r>
        <w:t>Und ein Buch wird hergetragen,</w:t>
      </w:r>
      <w:r>
        <w:br/>
        <w:t>Gottes Recht liegt aufgeschlagen,</w:t>
      </w:r>
      <w:r>
        <w:br/>
        <w:t>Richten soll’s ob Menschentagen.</w:t>
      </w:r>
    </w:p>
    <w:p w14:paraId="165EB440" w14:textId="77777777" w:rsidR="00DE1FBE" w:rsidRDefault="00DE1FBE" w:rsidP="00697794">
      <w:pPr>
        <w:pStyle w:val="StandardWeb"/>
      </w:pPr>
      <w:r>
        <w:t>Und der Richter ist zur Stelle,</w:t>
      </w:r>
      <w:r>
        <w:br/>
        <w:t xml:space="preserve">Was verborgen, kommt </w:t>
      </w:r>
      <w:proofErr w:type="spellStart"/>
      <w:r>
        <w:t>an’s</w:t>
      </w:r>
      <w:proofErr w:type="spellEnd"/>
      <w:r>
        <w:t xml:space="preserve"> Helle,</w:t>
      </w:r>
      <w:r>
        <w:br/>
        <w:t>Rache über Sündenfälle.</w:t>
      </w:r>
    </w:p>
    <w:p w14:paraId="4A35AD87" w14:textId="77777777" w:rsidR="00DE1FBE" w:rsidRDefault="00DE1FBE" w:rsidP="00697794">
      <w:pPr>
        <w:pStyle w:val="StandardWeb"/>
      </w:pPr>
      <w:r>
        <w:t xml:space="preserve">Find‘ ich, Sünder, wohl </w:t>
      </w:r>
      <w:proofErr w:type="spellStart"/>
      <w:r>
        <w:t>Entschuld’ung</w:t>
      </w:r>
      <w:proofErr w:type="spellEnd"/>
      <w:r>
        <w:t>?</w:t>
      </w:r>
      <w:r>
        <w:br/>
        <w:t xml:space="preserve">Wessen </w:t>
      </w:r>
      <w:proofErr w:type="spellStart"/>
      <w:r>
        <w:t>Fürsprach</w:t>
      </w:r>
      <w:proofErr w:type="spellEnd"/>
      <w:r>
        <w:t>‘ schafft mir Duldung,</w:t>
      </w:r>
      <w:r>
        <w:br/>
        <w:t xml:space="preserve">Da nicht reine </w:t>
      </w:r>
      <w:proofErr w:type="spellStart"/>
      <w:r>
        <w:t>ohn</w:t>
      </w:r>
      <w:proofErr w:type="spellEnd"/>
      <w:r>
        <w:t>‘ Verschuldung?</w:t>
      </w:r>
    </w:p>
    <w:p w14:paraId="084EE951" w14:textId="77777777" w:rsidR="00DE1FBE" w:rsidRDefault="00DE1FBE" w:rsidP="00697794">
      <w:pPr>
        <w:pStyle w:val="StandardWeb"/>
      </w:pPr>
      <w:r>
        <w:t>Hehrer Herrscher! Dein Erbarmen</w:t>
      </w:r>
      <w:r>
        <w:br/>
        <w:t>Hilft Hilflosen, auch mir Armen</w:t>
      </w:r>
      <w:r>
        <w:br/>
        <w:t xml:space="preserve">Hilf mit </w:t>
      </w:r>
      <w:proofErr w:type="spellStart"/>
      <w:r>
        <w:t>mächt’gen</w:t>
      </w:r>
      <w:proofErr w:type="spellEnd"/>
      <w:r>
        <w:t xml:space="preserve"> Liebes-Armen!</w:t>
      </w:r>
    </w:p>
    <w:p w14:paraId="565970A9" w14:textId="77777777" w:rsidR="00DE1FBE" w:rsidRDefault="00DE1FBE" w:rsidP="00697794">
      <w:pPr>
        <w:pStyle w:val="StandardWeb"/>
      </w:pPr>
      <w:r>
        <w:t>Denke, Jesu, mein in Liebe,</w:t>
      </w:r>
      <w:r>
        <w:br/>
        <w:t>Retter mein aus Liebestriebe,</w:t>
      </w:r>
      <w:r>
        <w:br/>
        <w:t>Dass mein Tod dich nicht betrübe!</w:t>
      </w:r>
    </w:p>
    <w:p w14:paraId="4043F1FD" w14:textId="77777777" w:rsidR="00DE1FBE" w:rsidRDefault="00DE1FBE" w:rsidP="00697794">
      <w:pPr>
        <w:pStyle w:val="StandardWeb"/>
      </w:pPr>
      <w:r>
        <w:t>Gingst so treu, um mich zu suchen,</w:t>
      </w:r>
      <w:r>
        <w:br/>
      </w:r>
      <w:proofErr w:type="spellStart"/>
      <w:r>
        <w:t>Liessest</w:t>
      </w:r>
      <w:proofErr w:type="spellEnd"/>
      <w:r>
        <w:t xml:space="preserve"> dir am Kreuze fluchen,</w:t>
      </w:r>
      <w:r>
        <w:br/>
        <w:t>Nicht umsonst sei dein Besuchen!</w:t>
      </w:r>
    </w:p>
    <w:p w14:paraId="09A754A6" w14:textId="77777777" w:rsidR="00DE1FBE" w:rsidRDefault="00DE1FBE" w:rsidP="00697794">
      <w:pPr>
        <w:pStyle w:val="StandardWeb"/>
      </w:pPr>
      <w:r>
        <w:t xml:space="preserve">Rechter Rache </w:t>
      </w:r>
      <w:proofErr w:type="spellStart"/>
      <w:r>
        <w:t>heil’ger</w:t>
      </w:r>
      <w:proofErr w:type="spellEnd"/>
      <w:r>
        <w:t xml:space="preserve"> Rächer!</w:t>
      </w:r>
      <w:r>
        <w:br/>
        <w:t>Reiche mir den Gnadenbecher,</w:t>
      </w:r>
      <w:r>
        <w:br/>
        <w:t>Eh‘ du richtest die Verbrecher!</w:t>
      </w:r>
    </w:p>
    <w:p w14:paraId="736720B2" w14:textId="77777777" w:rsidR="00DE1FBE" w:rsidRDefault="00DE1FBE" w:rsidP="00697794">
      <w:pPr>
        <w:pStyle w:val="StandardWeb"/>
      </w:pPr>
      <w:r>
        <w:t xml:space="preserve">Schamrot, </w:t>
      </w:r>
      <w:proofErr w:type="spellStart"/>
      <w:r>
        <w:t>reuvoll</w:t>
      </w:r>
      <w:proofErr w:type="spellEnd"/>
      <w:r>
        <w:t xml:space="preserve"> ob der Schulden,</w:t>
      </w:r>
      <w:r>
        <w:br/>
        <w:t>Blick‘ ich auf zu deinen Hulden,</w:t>
      </w:r>
      <w:r>
        <w:br/>
      </w:r>
      <w:proofErr w:type="spellStart"/>
      <w:r>
        <w:t>Woll’st</w:t>
      </w:r>
      <w:proofErr w:type="spellEnd"/>
      <w:r>
        <w:t xml:space="preserve"> mein Bitten huldvoll dulden!</w:t>
      </w:r>
    </w:p>
    <w:p w14:paraId="565E35F0" w14:textId="77777777" w:rsidR="00DE1FBE" w:rsidRDefault="00DE1FBE" w:rsidP="00697794">
      <w:pPr>
        <w:pStyle w:val="StandardWeb"/>
      </w:pPr>
      <w:r>
        <w:t>Gnade gabst du einst Marien,</w:t>
      </w:r>
      <w:r>
        <w:br/>
        <w:t>Hast dem Schächer selbst verziehen,</w:t>
      </w:r>
      <w:r>
        <w:br/>
        <w:t>Mir auch Hoffnung so verliehen!</w:t>
      </w:r>
    </w:p>
    <w:p w14:paraId="774819F7" w14:textId="77777777" w:rsidR="00DE1FBE" w:rsidRDefault="00DE1FBE" w:rsidP="00697794">
      <w:pPr>
        <w:pStyle w:val="StandardWeb"/>
      </w:pPr>
      <w:r>
        <w:t>Wohl unwürdig, mein Gemüte,</w:t>
      </w:r>
      <w:r>
        <w:br/>
        <w:t xml:space="preserve">ist dein </w:t>
      </w:r>
      <w:proofErr w:type="spellStart"/>
      <w:r>
        <w:t>Fleh’n</w:t>
      </w:r>
      <w:proofErr w:type="spellEnd"/>
      <w:r>
        <w:t>, doch Herr, aus Güte</w:t>
      </w:r>
      <w:r>
        <w:br/>
        <w:t xml:space="preserve">Mich vor </w:t>
      </w:r>
      <w:proofErr w:type="spellStart"/>
      <w:r>
        <w:t>ew’ger</w:t>
      </w:r>
      <w:proofErr w:type="spellEnd"/>
      <w:r>
        <w:t xml:space="preserve"> </w:t>
      </w:r>
      <w:proofErr w:type="spellStart"/>
      <w:r>
        <w:t>Flamm</w:t>
      </w:r>
      <w:proofErr w:type="spellEnd"/>
      <w:r>
        <w:t>‘ behüte!</w:t>
      </w:r>
    </w:p>
    <w:p w14:paraId="24191A82" w14:textId="77777777" w:rsidR="00DE1FBE" w:rsidRDefault="00DE1FBE" w:rsidP="00697794">
      <w:pPr>
        <w:pStyle w:val="StandardWeb"/>
      </w:pPr>
      <w:proofErr w:type="spellStart"/>
      <w:r>
        <w:t>Wollst</w:t>
      </w:r>
      <w:proofErr w:type="spellEnd"/>
      <w:r>
        <w:t xml:space="preserve"> mich, Hirt, dein Schäflein nennen,</w:t>
      </w:r>
      <w:r>
        <w:br/>
        <w:t>Dir zur Rechten Platz mir gönnen,</w:t>
      </w:r>
      <w:r>
        <w:br/>
        <w:t>Ewig mich von Böcken trennen!</w:t>
      </w:r>
    </w:p>
    <w:p w14:paraId="721AB7C7" w14:textId="77777777" w:rsidR="00DE1FBE" w:rsidRDefault="00DE1FBE" w:rsidP="00697794">
      <w:pPr>
        <w:pStyle w:val="StandardWeb"/>
      </w:pPr>
      <w:r>
        <w:t>Schickst in grause feuerflammen,</w:t>
      </w:r>
      <w:r>
        <w:br/>
        <w:t>Die du musst, o Herr, verdammen: –</w:t>
      </w:r>
      <w:r>
        <w:br/>
        <w:t>Ruf‘ mit Frommen mich zusammen!</w:t>
      </w:r>
    </w:p>
    <w:p w14:paraId="0609433C" w14:textId="77777777" w:rsidR="00DE1FBE" w:rsidRDefault="00DE1FBE" w:rsidP="00697794">
      <w:pPr>
        <w:pStyle w:val="StandardWeb"/>
      </w:pPr>
      <w:r>
        <w:t>Herzzerknirscht zu Asch‘ und Staube,</w:t>
      </w:r>
      <w:r>
        <w:br/>
        <w:t>Tiefgebeugt fleh‘ ich, und glaube,</w:t>
      </w:r>
      <w:r>
        <w:br/>
        <w:t>Lass mich nicht dem Grab‘ zum Raube!</w:t>
      </w:r>
    </w:p>
    <w:p w14:paraId="2C6504AD" w14:textId="77777777" w:rsidR="00DE1FBE" w:rsidRDefault="00DE1FBE" w:rsidP="00697794">
      <w:pPr>
        <w:pStyle w:val="StandardWeb"/>
      </w:pPr>
      <w:r>
        <w:t>Tränenreichster aller Tage!</w:t>
      </w:r>
      <w:r>
        <w:br/>
        <w:t>Wo aus Staub ersteht zur Plage,</w:t>
      </w:r>
      <w:r>
        <w:br/>
        <w:t>Wer zu leicht auf Gottes Waage!</w:t>
      </w:r>
      <w:r>
        <w:br/>
        <w:t>All‘ uns, Gott, in Gnaden trage!</w:t>
      </w:r>
    </w:p>
    <w:p w14:paraId="3A713D4F" w14:textId="77777777" w:rsidR="00DE1FBE" w:rsidRDefault="00DE1FBE" w:rsidP="00697794">
      <w:pPr>
        <w:pStyle w:val="StandardWeb"/>
      </w:pPr>
      <w:r>
        <w:t>Schenk‘ uns, Herr Gott, deine Ruh,</w:t>
      </w:r>
      <w:r>
        <w:br/>
      </w:r>
      <w:proofErr w:type="spellStart"/>
      <w:r>
        <w:t>Ew’gen</w:t>
      </w:r>
      <w:proofErr w:type="spellEnd"/>
      <w:r>
        <w:t xml:space="preserve"> Frieden gib Jesu!</w:t>
      </w:r>
    </w:p>
    <w:p w14:paraId="71BDC81F"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27AB307E" w14:textId="0813A5A0" w:rsidR="004A02C8" w:rsidRDefault="00BF31A1" w:rsidP="00697794">
      <w:pPr>
        <w:pStyle w:val="berschrift1"/>
      </w:pPr>
      <w:r>
        <w:t xml:space="preserve">Mensch, </w:t>
      </w:r>
      <w:r w:rsidR="004A02C8" w:rsidRPr="00BF31A1">
        <w:t>Christian</w:t>
      </w:r>
      <w:r>
        <w:t xml:space="preserve"> </w:t>
      </w:r>
      <w:r w:rsidR="004A02C8" w:rsidRPr="00BF31A1">
        <w:t xml:space="preserve">– Dies </w:t>
      </w:r>
      <w:r>
        <w:t>Irae</w:t>
      </w:r>
    </w:p>
    <w:p w14:paraId="6D7006AC" w14:textId="77777777" w:rsidR="004A02C8" w:rsidRDefault="004A02C8" w:rsidP="00697794">
      <w:pPr>
        <w:pStyle w:val="StandardWeb"/>
      </w:pPr>
      <w:r>
        <w:t>Jener Tag der Zornesfülle</w:t>
      </w:r>
      <w:r>
        <w:br/>
        <w:t>Löst die Welt zu Aschenhülle;</w:t>
      </w:r>
      <w:r>
        <w:br/>
        <w:t>David zeugt’s und die Sibylle.</w:t>
      </w:r>
    </w:p>
    <w:p w14:paraId="7DBCD776" w14:textId="77777777" w:rsidR="004A02C8" w:rsidRDefault="004A02C8" w:rsidP="00697794">
      <w:pPr>
        <w:pStyle w:val="StandardWeb"/>
      </w:pPr>
      <w:r>
        <w:t>Welcher Schreck wird uns vernichten,</w:t>
      </w:r>
      <w:r>
        <w:br/>
        <w:t>Wann der Richter kommt zu richten,</w:t>
      </w:r>
      <w:r>
        <w:br/>
        <w:t>Aller Leben streng zu sichten!</w:t>
      </w:r>
    </w:p>
    <w:p w14:paraId="50A2C81F" w14:textId="77777777" w:rsidR="004A02C8" w:rsidRDefault="004A02C8" w:rsidP="00697794">
      <w:pPr>
        <w:pStyle w:val="StandardWeb"/>
      </w:pPr>
      <w:r>
        <w:t>Die Posaun‘ im Wundertone</w:t>
      </w:r>
      <w:r>
        <w:br/>
        <w:t>Treibt aus Gräbern jeder Zone</w:t>
      </w:r>
      <w:r>
        <w:br/>
        <w:t>Rings uns Alle hin zum Throne.</w:t>
      </w:r>
    </w:p>
    <w:p w14:paraId="0FE429A7" w14:textId="77777777" w:rsidR="004A02C8" w:rsidRDefault="004A02C8" w:rsidP="00697794">
      <w:pPr>
        <w:pStyle w:val="StandardWeb"/>
      </w:pPr>
      <w:r>
        <w:t>Tod, Natur, mit Staunen sehen,</w:t>
      </w:r>
      <w:r>
        <w:br/>
        <w:t xml:space="preserve">Wie </w:t>
      </w:r>
      <w:proofErr w:type="spellStart"/>
      <w:r>
        <w:t>Entschlaf’ne</w:t>
      </w:r>
      <w:proofErr w:type="spellEnd"/>
      <w:r>
        <w:t xml:space="preserve"> auferstehen,</w:t>
      </w:r>
      <w:r>
        <w:br/>
        <w:t>Um zum Richterstuhl zu gehen.</w:t>
      </w:r>
    </w:p>
    <w:p w14:paraId="3F1E9DB8" w14:textId="77777777" w:rsidR="004A02C8" w:rsidRDefault="004A02C8" w:rsidP="00697794">
      <w:pPr>
        <w:pStyle w:val="StandardWeb"/>
      </w:pPr>
      <w:r>
        <w:t>Gottes Buch wird aufgeschlagen,</w:t>
      </w:r>
      <w:r>
        <w:br/>
        <w:t>Wo man Alles eingetragen,</w:t>
      </w:r>
      <w:r>
        <w:br/>
        <w:t>Um der Welt das Recht zu sagen.</w:t>
      </w:r>
    </w:p>
    <w:p w14:paraId="14958293" w14:textId="77777777" w:rsidR="004A02C8" w:rsidRDefault="004A02C8" w:rsidP="00697794">
      <w:pPr>
        <w:pStyle w:val="StandardWeb"/>
      </w:pPr>
      <w:r>
        <w:t>Wird der Richter dann beginnen,</w:t>
      </w:r>
      <w:r>
        <w:br/>
        <w:t xml:space="preserve">Wir </w:t>
      </w:r>
      <w:proofErr w:type="spellStart"/>
      <w:r>
        <w:t>Verborgnes</w:t>
      </w:r>
      <w:proofErr w:type="spellEnd"/>
      <w:r>
        <w:t xml:space="preserve"> Licht gewinnen,</w:t>
      </w:r>
      <w:r>
        <w:br/>
        <w:t xml:space="preserve">Keine Schuld der </w:t>
      </w:r>
      <w:proofErr w:type="spellStart"/>
      <w:r>
        <w:t>Straf</w:t>
      </w:r>
      <w:proofErr w:type="spellEnd"/>
      <w:r>
        <w:t>‘ entrinnen.</w:t>
      </w:r>
    </w:p>
    <w:p w14:paraId="46BEF600" w14:textId="77777777" w:rsidR="004A02C8" w:rsidRDefault="004A02C8" w:rsidP="00697794">
      <w:pPr>
        <w:pStyle w:val="StandardWeb"/>
      </w:pPr>
      <w:r>
        <w:t>Wie wird mir das Wort vergehen!</w:t>
      </w:r>
      <w:r>
        <w:br/>
        <w:t>Wen soll ich um Schutz anflehen,</w:t>
      </w:r>
      <w:r>
        <w:br/>
        <w:t>Seit Gerechte kaum bestehen?</w:t>
      </w:r>
    </w:p>
    <w:p w14:paraId="26F04B79" w14:textId="77777777" w:rsidR="004A02C8" w:rsidRDefault="004A02C8" w:rsidP="00697794">
      <w:pPr>
        <w:pStyle w:val="StandardWeb"/>
      </w:pPr>
      <w:proofErr w:type="spellStart"/>
      <w:r>
        <w:t>Grau’nsgott</w:t>
      </w:r>
      <w:proofErr w:type="spellEnd"/>
      <w:r>
        <w:t>! Born doch der Verzeihung!</w:t>
      </w:r>
      <w:r>
        <w:br/>
        <w:t>Frei ist deine Heilsverleihung,</w:t>
      </w:r>
      <w:r>
        <w:br/>
        <w:t xml:space="preserve">Schenk‘ auch mir </w:t>
      </w:r>
      <w:proofErr w:type="spellStart"/>
      <w:r>
        <w:t>Heilsangedeihung</w:t>
      </w:r>
      <w:proofErr w:type="spellEnd"/>
      <w:r>
        <w:t>!</w:t>
      </w:r>
    </w:p>
    <w:p w14:paraId="6B8C22E4" w14:textId="77777777" w:rsidR="004A02C8" w:rsidRDefault="004A02C8" w:rsidP="00697794">
      <w:pPr>
        <w:pStyle w:val="StandardWeb"/>
      </w:pPr>
      <w:r>
        <w:t>Frommer Jesu, für dein Leben</w:t>
      </w:r>
      <w:r>
        <w:br/>
        <w:t>War der Zweck mein Heil, um eben</w:t>
      </w:r>
      <w:r>
        <w:br/>
      </w:r>
      <w:proofErr w:type="spellStart"/>
      <w:r>
        <w:t>Jüngsttags</w:t>
      </w:r>
      <w:proofErr w:type="spellEnd"/>
      <w:r>
        <w:t xml:space="preserve"> mir nicht Tod zu geben.</w:t>
      </w:r>
    </w:p>
    <w:p w14:paraId="7A237F08" w14:textId="77777777" w:rsidR="004A02C8" w:rsidRDefault="004A02C8" w:rsidP="00697794">
      <w:pPr>
        <w:pStyle w:val="StandardWeb"/>
      </w:pPr>
      <w:r>
        <w:t>Ich war Endzweck deines Strebens,</w:t>
      </w:r>
      <w:r>
        <w:br/>
        <w:t xml:space="preserve">Dein </w:t>
      </w:r>
      <w:proofErr w:type="spellStart"/>
      <w:r>
        <w:t>Kreuztod</w:t>
      </w:r>
      <w:proofErr w:type="spellEnd"/>
      <w:r>
        <w:t xml:space="preserve"> Preis meines Lebens</w:t>
      </w:r>
      <w:r>
        <w:br/>
        <w:t xml:space="preserve">Solche </w:t>
      </w:r>
      <w:proofErr w:type="spellStart"/>
      <w:r>
        <w:t>Müh’n</w:t>
      </w:r>
      <w:proofErr w:type="spellEnd"/>
      <w:r>
        <w:t xml:space="preserve"> </w:t>
      </w:r>
      <w:proofErr w:type="spellStart"/>
      <w:r>
        <w:t>sei’n</w:t>
      </w:r>
      <w:proofErr w:type="spellEnd"/>
      <w:r>
        <w:t xml:space="preserve"> nicht vergebens!</w:t>
      </w:r>
    </w:p>
    <w:p w14:paraId="3ECD6000" w14:textId="77777777" w:rsidR="004A02C8" w:rsidRDefault="004A02C8" w:rsidP="00697794">
      <w:pPr>
        <w:pStyle w:val="StandardWeb"/>
      </w:pPr>
      <w:r>
        <w:t>Richter mit gerechter Waage,</w:t>
      </w:r>
      <w:r>
        <w:br/>
        <w:t>Herr: Verziehen sei’s dir! sage</w:t>
      </w:r>
      <w:r>
        <w:br/>
        <w:t xml:space="preserve">Mir </w:t>
      </w:r>
      <w:proofErr w:type="spellStart"/>
      <w:r>
        <w:t>vor’m</w:t>
      </w:r>
      <w:proofErr w:type="spellEnd"/>
      <w:r>
        <w:t xml:space="preserve"> letzten Rechnungstage!</w:t>
      </w:r>
    </w:p>
    <w:p w14:paraId="67E8B0D8" w14:textId="77777777" w:rsidR="004A02C8" w:rsidRDefault="004A02C8" w:rsidP="00697794">
      <w:pPr>
        <w:pStyle w:val="StandardWeb"/>
      </w:pPr>
      <w:r>
        <w:t xml:space="preserve">Seufzer wollen, Gott! mich </w:t>
      </w:r>
      <w:proofErr w:type="spellStart"/>
      <w:r>
        <w:t>tödten</w:t>
      </w:r>
      <w:proofErr w:type="spellEnd"/>
      <w:r>
        <w:t>,</w:t>
      </w:r>
      <w:r>
        <w:br/>
        <w:t xml:space="preserve">Scham der Schuld mein Antlitz </w:t>
      </w:r>
      <w:proofErr w:type="spellStart"/>
      <w:r>
        <w:t>rödten</w:t>
      </w:r>
      <w:proofErr w:type="spellEnd"/>
      <w:r>
        <w:t>,</w:t>
      </w:r>
      <w:r>
        <w:br/>
        <w:t>Gnad‘ anfleht mein Jammer-Beten.</w:t>
      </w:r>
    </w:p>
    <w:p w14:paraId="64D54E4B" w14:textId="77777777" w:rsidR="004A02C8" w:rsidRDefault="004A02C8" w:rsidP="00697794">
      <w:pPr>
        <w:pStyle w:val="StandardWeb"/>
      </w:pPr>
      <w:r>
        <w:t>Du, der lossprachst einst Marien,</w:t>
      </w:r>
      <w:r>
        <w:br/>
        <w:t>Und dem Schächer hast verziehen,</w:t>
      </w:r>
      <w:r>
        <w:br/>
      </w:r>
      <w:proofErr w:type="spellStart"/>
      <w:r>
        <w:t>Lässest</w:t>
      </w:r>
      <w:proofErr w:type="spellEnd"/>
      <w:r>
        <w:t xml:space="preserve"> mir auch Hoffnung blühen.</w:t>
      </w:r>
    </w:p>
    <w:p w14:paraId="66298ECD" w14:textId="77777777" w:rsidR="004A02C8" w:rsidRDefault="004A02C8" w:rsidP="00697794">
      <w:pPr>
        <w:pStyle w:val="StandardWeb"/>
      </w:pPr>
      <w:r>
        <w:t xml:space="preserve">Mein </w:t>
      </w:r>
      <w:proofErr w:type="spellStart"/>
      <w:r>
        <w:t>Anflehn</w:t>
      </w:r>
      <w:proofErr w:type="spellEnd"/>
      <w:r>
        <w:t xml:space="preserve"> ist nicht so </w:t>
      </w:r>
      <w:proofErr w:type="spellStart"/>
      <w:r>
        <w:t>theuer</w:t>
      </w:r>
      <w:proofErr w:type="spellEnd"/>
      <w:r>
        <w:t>,</w:t>
      </w:r>
      <w:r>
        <w:br/>
        <w:t>Aber (Gnad‘ um Recht!) o Treuer,</w:t>
      </w:r>
      <w:r>
        <w:br/>
        <w:t xml:space="preserve">Schirme mich </w:t>
      </w:r>
      <w:proofErr w:type="spellStart"/>
      <w:r>
        <w:t>vor’m</w:t>
      </w:r>
      <w:proofErr w:type="spellEnd"/>
      <w:r>
        <w:t xml:space="preserve"> </w:t>
      </w:r>
      <w:proofErr w:type="spellStart"/>
      <w:r>
        <w:t>ew’gen</w:t>
      </w:r>
      <w:proofErr w:type="spellEnd"/>
      <w:r>
        <w:t xml:space="preserve"> Feuer!</w:t>
      </w:r>
    </w:p>
    <w:p w14:paraId="63583C77" w14:textId="77777777" w:rsidR="004A02C8" w:rsidRDefault="004A02C8" w:rsidP="00697794">
      <w:pPr>
        <w:pStyle w:val="StandardWeb"/>
      </w:pPr>
      <w:r>
        <w:t>Von den Böcken fern mich stelle,</w:t>
      </w:r>
      <w:r>
        <w:br/>
        <w:t>Zu den Schafen mich geselle,</w:t>
      </w:r>
      <w:r>
        <w:br/>
        <w:t>Deinem Thron zur Rechten stelle!</w:t>
      </w:r>
    </w:p>
    <w:p w14:paraId="4B1493F2" w14:textId="77777777" w:rsidR="004A02C8" w:rsidRDefault="004A02C8" w:rsidP="00697794">
      <w:pPr>
        <w:pStyle w:val="StandardWeb"/>
      </w:pPr>
      <w:r>
        <w:t>Hast du, die im Fluche leben,</w:t>
      </w:r>
      <w:r>
        <w:br/>
        <w:t>Flammenqualen Preis gegeben,</w:t>
      </w:r>
      <w:r>
        <w:br/>
        <w:t xml:space="preserve">Rufe mich zum </w:t>
      </w:r>
      <w:proofErr w:type="spellStart"/>
      <w:r>
        <w:t>sel’gen</w:t>
      </w:r>
      <w:proofErr w:type="spellEnd"/>
      <w:r>
        <w:t xml:space="preserve"> Leben!</w:t>
      </w:r>
    </w:p>
    <w:p w14:paraId="6F7C8846" w14:textId="77777777" w:rsidR="004A02C8" w:rsidRDefault="004A02C8" w:rsidP="00697794">
      <w:pPr>
        <w:pStyle w:val="StandardWeb"/>
      </w:pPr>
      <w:r>
        <w:t>Herz zu Staub zermalmet, wende</w:t>
      </w:r>
      <w:r>
        <w:br/>
        <w:t xml:space="preserve">Ich auf </w:t>
      </w:r>
      <w:proofErr w:type="spellStart"/>
      <w:r>
        <w:t>Knie’n</w:t>
      </w:r>
      <w:proofErr w:type="spellEnd"/>
      <w:r>
        <w:t xml:space="preserve"> zu dir die Hände</w:t>
      </w:r>
      <w:r>
        <w:br/>
        <w:t>Flehend: Sorge für mein Ende!</w:t>
      </w:r>
    </w:p>
    <w:p w14:paraId="1784CBB6" w14:textId="77777777" w:rsidR="004A02C8" w:rsidRDefault="004A02C8" w:rsidP="00697794">
      <w:pPr>
        <w:pStyle w:val="StandardWeb"/>
      </w:pPr>
      <w:proofErr w:type="spellStart"/>
      <w:r>
        <w:t>Thränentag</w:t>
      </w:r>
      <w:proofErr w:type="spellEnd"/>
      <w:r>
        <w:t xml:space="preserve"> voll grauser Wehen,</w:t>
      </w:r>
      <w:r>
        <w:br/>
        <w:t>Wo aus Staub hervor wird gehen</w:t>
      </w:r>
      <w:r>
        <w:br/>
        <w:t>Sünden-Mensch, vor Gott zu stehen!</w:t>
      </w:r>
    </w:p>
    <w:p w14:paraId="5C87B658" w14:textId="77777777" w:rsidR="004A02C8" w:rsidRDefault="004A02C8" w:rsidP="00697794">
      <w:pPr>
        <w:pStyle w:val="StandardWeb"/>
      </w:pPr>
      <w:r>
        <w:t>Gott, doch seiner schone! schone!</w:t>
      </w:r>
      <w:r>
        <w:br/>
        <w:t>Jesu auf dem Richterthrone,</w:t>
      </w:r>
      <w:r>
        <w:br/>
        <w:t>Gib, dass er im Frieden wohne!</w:t>
      </w:r>
    </w:p>
    <w:p w14:paraId="2B60A348"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7F690C65" w14:textId="2238B70E" w:rsidR="004A02C8" w:rsidRDefault="004A02C8" w:rsidP="00697794">
      <w:pPr>
        <w:pStyle w:val="berschrift1"/>
      </w:pPr>
      <w:r w:rsidRPr="00BF31A1">
        <w:t>Meyer</w:t>
      </w:r>
      <w:r w:rsidR="00BF31A1">
        <w:t xml:space="preserve">, </w:t>
      </w:r>
      <w:r w:rsidR="00BF31A1" w:rsidRPr="00BF31A1">
        <w:t>Johann Friedrich von</w:t>
      </w:r>
      <w:r w:rsidRPr="00BF31A1">
        <w:t xml:space="preserve"> – Dies </w:t>
      </w:r>
      <w:r w:rsidR="00BF31A1">
        <w:t>Irae</w:t>
      </w:r>
    </w:p>
    <w:p w14:paraId="7C0D8A0E" w14:textId="75BCB54E" w:rsidR="004A02C8" w:rsidRDefault="004A02C8" w:rsidP="00697794">
      <w:pPr>
        <w:pStyle w:val="StandardWeb"/>
      </w:pPr>
      <w:r>
        <w:t xml:space="preserve">Johann Friedrich von Meyer – Dies </w:t>
      </w:r>
      <w:r w:rsidR="00BF31A1">
        <w:t>Irae</w:t>
      </w:r>
    </w:p>
    <w:p w14:paraId="2E763598" w14:textId="77777777" w:rsidR="004A02C8" w:rsidRDefault="004A02C8" w:rsidP="00697794">
      <w:pPr>
        <w:pStyle w:val="StandardWeb"/>
      </w:pPr>
      <w:r>
        <w:t xml:space="preserve">Jener </w:t>
      </w:r>
      <w:proofErr w:type="spellStart"/>
      <w:r>
        <w:t>Zorntag</w:t>
      </w:r>
      <w:proofErr w:type="spellEnd"/>
      <w:r>
        <w:t xml:space="preserve"> löst im Raube</w:t>
      </w:r>
      <w:r>
        <w:br/>
        <w:t>Auf die Welt zu Asch‘ und Staube;</w:t>
      </w:r>
      <w:r>
        <w:br/>
        <w:t xml:space="preserve">So bezeugt’s der </w:t>
      </w:r>
      <w:proofErr w:type="spellStart"/>
      <w:r>
        <w:t>heil’ge</w:t>
      </w:r>
      <w:proofErr w:type="spellEnd"/>
      <w:r>
        <w:t xml:space="preserve"> Glaube.</w:t>
      </w:r>
    </w:p>
    <w:p w14:paraId="07F2E176" w14:textId="77777777" w:rsidR="004A02C8" w:rsidRDefault="004A02C8" w:rsidP="00697794">
      <w:pPr>
        <w:pStyle w:val="StandardWeb"/>
      </w:pPr>
      <w:r>
        <w:t>Welch ein Zittern wird das werden,</w:t>
      </w:r>
      <w:r>
        <w:br/>
        <w:t>Wenn der Richter kommt auf Erden</w:t>
      </w:r>
      <w:r>
        <w:br/>
        <w:t>Streng zu sichten die Beschwerden!</w:t>
      </w:r>
    </w:p>
    <w:p w14:paraId="0BC02C29" w14:textId="77777777" w:rsidR="004A02C8" w:rsidRDefault="004A02C8" w:rsidP="00697794">
      <w:pPr>
        <w:pStyle w:val="StandardWeb"/>
      </w:pPr>
      <w:r>
        <w:t>Die Posaun‘ im Wundertone</w:t>
      </w:r>
      <w:r>
        <w:br/>
        <w:t>Sprengt die Gräber jeder Zone,</w:t>
      </w:r>
      <w:r>
        <w:br/>
        <w:t>Sammelt Alles vor den Throne.</w:t>
      </w:r>
    </w:p>
    <w:p w14:paraId="666ACE86" w14:textId="77777777" w:rsidR="004A02C8" w:rsidRDefault="004A02C8" w:rsidP="00697794">
      <w:pPr>
        <w:pStyle w:val="StandardWeb"/>
      </w:pPr>
      <w:r>
        <w:t>Tod wird und Natur erbeben,</w:t>
      </w:r>
      <w:r>
        <w:br/>
        <w:t>Wann das Fleisch ersteht zum Leben,</w:t>
      </w:r>
      <w:r>
        <w:br/>
        <w:t>Antwort vor Gericht zu geben.</w:t>
      </w:r>
    </w:p>
    <w:p w14:paraId="2A81DC46" w14:textId="77777777" w:rsidR="004A02C8" w:rsidRDefault="004A02C8" w:rsidP="00697794">
      <w:pPr>
        <w:pStyle w:val="StandardWeb"/>
      </w:pPr>
      <w:r>
        <w:t>Und ein Buch wird aufgeschlagen,</w:t>
      </w:r>
      <w:r>
        <w:br/>
        <w:t>Darin Alles eingetragen,</w:t>
      </w:r>
      <w:r>
        <w:br/>
        <w:t>Was den Weltlauf wird verklagen.</w:t>
      </w:r>
    </w:p>
    <w:p w14:paraId="52EC2AFE" w14:textId="77777777" w:rsidR="004A02C8" w:rsidRDefault="004A02C8" w:rsidP="00697794">
      <w:pPr>
        <w:pStyle w:val="StandardWeb"/>
      </w:pPr>
      <w:r>
        <w:t>Sitzt der Richter nun und richtet,</w:t>
      </w:r>
      <w:r>
        <w:br/>
        <w:t>Wird das Dunkle all‘ gelichtet,</w:t>
      </w:r>
      <w:r>
        <w:br/>
        <w:t xml:space="preserve">Und kein </w:t>
      </w:r>
      <w:proofErr w:type="spellStart"/>
      <w:r>
        <w:t>Greu’l</w:t>
      </w:r>
      <w:proofErr w:type="spellEnd"/>
      <w:r>
        <w:t xml:space="preserve"> bleibt </w:t>
      </w:r>
      <w:proofErr w:type="spellStart"/>
      <w:r>
        <w:t>ungeschlichtet</w:t>
      </w:r>
      <w:proofErr w:type="spellEnd"/>
      <w:r>
        <w:t>.</w:t>
      </w:r>
    </w:p>
    <w:p w14:paraId="493A29A4" w14:textId="77777777" w:rsidR="004A02C8" w:rsidRDefault="004A02C8" w:rsidP="00697794">
      <w:pPr>
        <w:pStyle w:val="StandardWeb"/>
      </w:pPr>
      <w:r>
        <w:t xml:space="preserve">Was dann </w:t>
      </w:r>
      <w:proofErr w:type="spellStart"/>
      <w:r>
        <w:t>werd</w:t>
      </w:r>
      <w:proofErr w:type="spellEnd"/>
      <w:r>
        <w:t>‘ ich Armer sagen?</w:t>
      </w:r>
      <w:r>
        <w:br/>
        <w:t>Wen zum Schutz zu rufen wagen,</w:t>
      </w:r>
      <w:r>
        <w:br/>
        <w:t>Wo sogar Gerechte zagen?</w:t>
      </w:r>
    </w:p>
    <w:p w14:paraId="575C4A79" w14:textId="77777777" w:rsidR="004A02C8" w:rsidRDefault="004A02C8" w:rsidP="00697794">
      <w:pPr>
        <w:pStyle w:val="StandardWeb"/>
      </w:pPr>
      <w:r>
        <w:t>Hehrer König, dessen Dulden</w:t>
      </w:r>
      <w:r>
        <w:br/>
        <w:t>Selig macht umsonst von Schulden,</w:t>
      </w:r>
      <w:r>
        <w:br/>
        <w:t>Mach mich selig, Quell der Hulden!</w:t>
      </w:r>
    </w:p>
    <w:p w14:paraId="0AA1F241" w14:textId="77777777" w:rsidR="004A02C8" w:rsidRDefault="004A02C8" w:rsidP="00697794">
      <w:pPr>
        <w:pStyle w:val="StandardWeb"/>
      </w:pPr>
      <w:r>
        <w:t xml:space="preserve">Frommer Jesu, </w:t>
      </w:r>
      <w:proofErr w:type="spellStart"/>
      <w:r>
        <w:t>wollst</w:t>
      </w:r>
      <w:proofErr w:type="spellEnd"/>
      <w:r>
        <w:t xml:space="preserve"> gedenken,</w:t>
      </w:r>
      <w:r>
        <w:br/>
        <w:t>Dass Du kamst, mir Heil zu schenken,</w:t>
      </w:r>
      <w:r>
        <w:br/>
        <w:t xml:space="preserve">Nicht mich </w:t>
      </w:r>
      <w:proofErr w:type="spellStart"/>
      <w:r>
        <w:t>in’s</w:t>
      </w:r>
      <w:proofErr w:type="spellEnd"/>
      <w:r>
        <w:t xml:space="preserve"> Verderben senken!</w:t>
      </w:r>
    </w:p>
    <w:p w14:paraId="01D7697B" w14:textId="77777777" w:rsidR="004A02C8" w:rsidRDefault="004A02C8" w:rsidP="00697794">
      <w:pPr>
        <w:pStyle w:val="StandardWeb"/>
      </w:pPr>
      <w:r>
        <w:t>Hast du doch um mich geworben,</w:t>
      </w:r>
      <w:r>
        <w:br/>
        <w:t>Bist für mich am Kreuz gestorben,</w:t>
      </w:r>
      <w:r>
        <w:br/>
        <w:t>So viel Müh‘ sei unverdorben!</w:t>
      </w:r>
    </w:p>
    <w:p w14:paraId="3FF63A32" w14:textId="77777777" w:rsidR="004A02C8" w:rsidRDefault="004A02C8" w:rsidP="00697794">
      <w:pPr>
        <w:pStyle w:val="StandardWeb"/>
      </w:pPr>
      <w:r>
        <w:t>Richter der gerechten Rache,</w:t>
      </w:r>
      <w:r>
        <w:br/>
        <w:t>Tilge meine böse Sache,</w:t>
      </w:r>
      <w:r>
        <w:br/>
        <w:t>Eh‘ zur Rechnung ich erwache!</w:t>
      </w:r>
    </w:p>
    <w:p w14:paraId="642377F1" w14:textId="77777777" w:rsidR="004A02C8" w:rsidRDefault="004A02C8" w:rsidP="00697794">
      <w:pPr>
        <w:pStyle w:val="StandardWeb"/>
      </w:pPr>
      <w:r>
        <w:t xml:space="preserve">Ich </w:t>
      </w:r>
      <w:proofErr w:type="spellStart"/>
      <w:r>
        <w:t>erseufze</w:t>
      </w:r>
      <w:proofErr w:type="spellEnd"/>
      <w:r>
        <w:t xml:space="preserve"> schuldbefangen,</w:t>
      </w:r>
      <w:r>
        <w:br/>
        <w:t>Roth von Scham sind meine Wangen,</w:t>
      </w:r>
      <w:r>
        <w:br/>
        <w:t>Schon‘, o Gott, ich fleh‘, des Bangen!</w:t>
      </w:r>
    </w:p>
    <w:p w14:paraId="3FBD38FC" w14:textId="77777777" w:rsidR="004A02C8" w:rsidRDefault="004A02C8" w:rsidP="00697794">
      <w:pPr>
        <w:pStyle w:val="StandardWeb"/>
      </w:pPr>
      <w:r>
        <w:t xml:space="preserve">Der die </w:t>
      </w:r>
      <w:proofErr w:type="spellStart"/>
      <w:r>
        <w:t>Sünd’rin</w:t>
      </w:r>
      <w:proofErr w:type="spellEnd"/>
      <w:r>
        <w:t xml:space="preserve"> rein erkläret,</w:t>
      </w:r>
      <w:r>
        <w:br/>
        <w:t>Und des Schächers Wort erhöret,</w:t>
      </w:r>
      <w:r>
        <w:br/>
        <w:t>Hat auch Hoffnung mir gewähret.</w:t>
      </w:r>
    </w:p>
    <w:p w14:paraId="593FEC9E" w14:textId="77777777" w:rsidR="004A02C8" w:rsidRDefault="004A02C8" w:rsidP="00697794">
      <w:pPr>
        <w:pStyle w:val="StandardWeb"/>
      </w:pPr>
      <w:r>
        <w:t xml:space="preserve">Mein Gebet ist arm und </w:t>
      </w:r>
      <w:proofErr w:type="spellStart"/>
      <w:r>
        <w:t>blödig</w:t>
      </w:r>
      <w:proofErr w:type="spellEnd"/>
      <w:r>
        <w:t>;</w:t>
      </w:r>
      <w:r>
        <w:br/>
        <w:t>Doch du, Guter, handle gnädig,</w:t>
      </w:r>
      <w:r>
        <w:br/>
        <w:t xml:space="preserve">Sprich der </w:t>
      </w:r>
      <w:proofErr w:type="spellStart"/>
      <w:r>
        <w:t>ew’gen</w:t>
      </w:r>
      <w:proofErr w:type="spellEnd"/>
      <w:r>
        <w:t xml:space="preserve"> Glut mich ledig!</w:t>
      </w:r>
    </w:p>
    <w:p w14:paraId="046557C6" w14:textId="77777777" w:rsidR="004A02C8" w:rsidRDefault="004A02C8" w:rsidP="00697794">
      <w:pPr>
        <w:pStyle w:val="StandardWeb"/>
      </w:pPr>
      <w:r>
        <w:t>Bei den Schafen Platz bereite,</w:t>
      </w:r>
      <w:r>
        <w:br/>
        <w:t>Von den Böcken weggeleite,</w:t>
      </w:r>
      <w:r>
        <w:br/>
        <w:t>Stell‘ mich dir zur rechten Seite!</w:t>
      </w:r>
    </w:p>
    <w:p w14:paraId="3EE4E966" w14:textId="77777777" w:rsidR="004A02C8" w:rsidRDefault="004A02C8" w:rsidP="00697794">
      <w:pPr>
        <w:pStyle w:val="StandardWeb"/>
      </w:pPr>
      <w:proofErr w:type="spellStart"/>
      <w:r>
        <w:t>Flieh’n</w:t>
      </w:r>
      <w:proofErr w:type="spellEnd"/>
      <w:r>
        <w:t xml:space="preserve"> dann die </w:t>
      </w:r>
      <w:proofErr w:type="spellStart"/>
      <w:r>
        <w:t>Vermaledeyten</w:t>
      </w:r>
      <w:proofErr w:type="spellEnd"/>
      <w:r>
        <w:t>,</w:t>
      </w:r>
      <w:r>
        <w:br/>
        <w:t>Schmählich herber Pein Geweihten,</w:t>
      </w:r>
      <w:r>
        <w:br/>
        <w:t xml:space="preserve">Ruf‘ mich mit den </w:t>
      </w:r>
      <w:proofErr w:type="spellStart"/>
      <w:r>
        <w:t>Benedeyten</w:t>
      </w:r>
      <w:proofErr w:type="spellEnd"/>
      <w:r>
        <w:t>!</w:t>
      </w:r>
    </w:p>
    <w:p w14:paraId="6EDAB6CF" w14:textId="77777777" w:rsidR="004A02C8" w:rsidRDefault="004A02C8" w:rsidP="00697794">
      <w:pPr>
        <w:pStyle w:val="StandardWeb"/>
      </w:pPr>
      <w:r>
        <w:t>Flehend ring‘ ich meine Hände,</w:t>
      </w:r>
      <w:r>
        <w:br/>
        <w:t>Staub mein Herz verzehrter Brände:</w:t>
      </w:r>
      <w:r>
        <w:br/>
        <w:t>Trage Sorge für mein Ende!</w:t>
      </w:r>
    </w:p>
    <w:p w14:paraId="1FF4BB57"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1639CD48" w14:textId="6960DFC2" w:rsidR="004A02C8" w:rsidRDefault="00BF31A1" w:rsidP="00697794">
      <w:pPr>
        <w:pStyle w:val="berschrift1"/>
      </w:pPr>
      <w:r>
        <w:t xml:space="preserve">Passy, </w:t>
      </w:r>
      <w:r w:rsidR="004A02C8" w:rsidRPr="00BF31A1">
        <w:t xml:space="preserve">Anton – Dies </w:t>
      </w:r>
      <w:r>
        <w:t>Irae</w:t>
      </w:r>
    </w:p>
    <w:p w14:paraId="428507B7" w14:textId="77777777" w:rsidR="004A02C8" w:rsidRDefault="004A02C8" w:rsidP="00697794">
      <w:pPr>
        <w:pStyle w:val="StandardWeb"/>
      </w:pPr>
      <w:r>
        <w:t xml:space="preserve">Wird des Zornes Tag </w:t>
      </w:r>
      <w:proofErr w:type="spellStart"/>
      <w:r>
        <w:t>herschreiten</w:t>
      </w:r>
      <w:proofErr w:type="spellEnd"/>
      <w:r>
        <w:t>,</w:t>
      </w:r>
      <w:r>
        <w:br/>
        <w:t>Soll die Welt in Asche gleiten,</w:t>
      </w:r>
      <w:r>
        <w:br/>
        <w:t>Wie die Seher sind zu deuten.</w:t>
      </w:r>
    </w:p>
    <w:p w14:paraId="0485D90B" w14:textId="77777777" w:rsidR="004A02C8" w:rsidRDefault="004A02C8" w:rsidP="00697794">
      <w:pPr>
        <w:pStyle w:val="StandardWeb"/>
      </w:pPr>
      <w:r>
        <w:t>Schrecken werden sich verbreiten,</w:t>
      </w:r>
      <w:r>
        <w:br/>
        <w:t>Wann der Richter naht von Weiten,</w:t>
      </w:r>
      <w:r>
        <w:br/>
        <w:t>Der hinschaut nach allen Seiten.</w:t>
      </w:r>
    </w:p>
    <w:p w14:paraId="1DE41B25" w14:textId="77777777" w:rsidR="004A02C8" w:rsidRDefault="004A02C8" w:rsidP="00697794">
      <w:pPr>
        <w:pStyle w:val="StandardWeb"/>
      </w:pPr>
      <w:r>
        <w:t>Wird ein Ton die Luft durchdringen,</w:t>
      </w:r>
      <w:r>
        <w:br/>
        <w:t>Den Befehl den Gräbern bringen,</w:t>
      </w:r>
      <w:r>
        <w:br/>
        <w:t xml:space="preserve">Alle vor den Thron </w:t>
      </w:r>
      <w:proofErr w:type="spellStart"/>
      <w:r>
        <w:t>hinzwingen</w:t>
      </w:r>
      <w:proofErr w:type="spellEnd"/>
      <w:r>
        <w:t>.</w:t>
      </w:r>
    </w:p>
    <w:p w14:paraId="52F20AFE" w14:textId="77777777" w:rsidR="004A02C8" w:rsidRDefault="004A02C8" w:rsidP="00697794">
      <w:pPr>
        <w:pStyle w:val="StandardWeb"/>
      </w:pPr>
      <w:r>
        <w:t>Staunend harret alles Leben,</w:t>
      </w:r>
      <w:r>
        <w:br/>
        <w:t xml:space="preserve">Da die </w:t>
      </w:r>
      <w:proofErr w:type="spellStart"/>
      <w:r>
        <w:t>Todten</w:t>
      </w:r>
      <w:proofErr w:type="spellEnd"/>
      <w:r>
        <w:t xml:space="preserve"> sich erheben,</w:t>
      </w:r>
      <w:r>
        <w:br/>
        <w:t>Und dem Richter Antwort geben.</w:t>
      </w:r>
    </w:p>
    <w:p w14:paraId="2A9CA717" w14:textId="77777777" w:rsidR="004A02C8" w:rsidRDefault="004A02C8" w:rsidP="00697794">
      <w:pPr>
        <w:pStyle w:val="StandardWeb"/>
      </w:pPr>
      <w:r>
        <w:t>Nach dem Buche wird er schalten,</w:t>
      </w:r>
      <w:r>
        <w:br/>
        <w:t>Wo es Alles ist enthalten,</w:t>
      </w:r>
      <w:r>
        <w:br/>
        <w:t>Wie die Welten zu verwalten.</w:t>
      </w:r>
    </w:p>
    <w:p w14:paraId="56C2D7A6" w14:textId="77777777" w:rsidR="004A02C8" w:rsidRDefault="004A02C8" w:rsidP="00697794">
      <w:pPr>
        <w:pStyle w:val="StandardWeb"/>
      </w:pPr>
      <w:r>
        <w:t xml:space="preserve">Und das </w:t>
      </w:r>
      <w:proofErr w:type="spellStart"/>
      <w:r>
        <w:t>Urtheil</w:t>
      </w:r>
      <w:proofErr w:type="spellEnd"/>
      <w:r>
        <w:t xml:space="preserve"> wird er sagen,</w:t>
      </w:r>
      <w:r>
        <w:br/>
        <w:t xml:space="preserve">Die </w:t>
      </w:r>
      <w:proofErr w:type="spellStart"/>
      <w:r>
        <w:t>verborg’ne</w:t>
      </w:r>
      <w:proofErr w:type="spellEnd"/>
      <w:r>
        <w:t xml:space="preserve"> </w:t>
      </w:r>
      <w:proofErr w:type="spellStart"/>
      <w:r>
        <w:t>Sünd</w:t>
      </w:r>
      <w:proofErr w:type="spellEnd"/>
      <w:r>
        <w:t>‘ anklagen,</w:t>
      </w:r>
      <w:r>
        <w:br/>
      </w:r>
      <w:proofErr w:type="spellStart"/>
      <w:r>
        <w:t>Ungerächet</w:t>
      </w:r>
      <w:proofErr w:type="spellEnd"/>
      <w:r>
        <w:t xml:space="preserve"> nichts mehr tragen.</w:t>
      </w:r>
    </w:p>
    <w:p w14:paraId="0BD7E149" w14:textId="1E9D098B" w:rsidR="004A02C8" w:rsidRDefault="004A02C8" w:rsidP="00697794">
      <w:pPr>
        <w:pStyle w:val="StandardWeb"/>
      </w:pPr>
      <w:r>
        <w:t xml:space="preserve">Wo doch, </w:t>
      </w:r>
      <w:r w:rsidR="00BF31A1">
        <w:t>Ä</w:t>
      </w:r>
      <w:r>
        <w:t>rmster ich der Knechte,</w:t>
      </w:r>
      <w:r>
        <w:br/>
        <w:t>Find‘ ich den, der mich verfechte,</w:t>
      </w:r>
      <w:r>
        <w:br/>
        <w:t>Wann kaum sicher der Gerechte?</w:t>
      </w:r>
    </w:p>
    <w:p w14:paraId="73EA6929" w14:textId="77777777" w:rsidR="004A02C8" w:rsidRDefault="004A02C8" w:rsidP="00697794">
      <w:pPr>
        <w:pStyle w:val="StandardWeb"/>
      </w:pPr>
      <w:r>
        <w:t>Herr und König voller Schrecken,</w:t>
      </w:r>
      <w:r>
        <w:br/>
        <w:t xml:space="preserve">Lieget </w:t>
      </w:r>
      <w:proofErr w:type="spellStart"/>
      <w:r>
        <w:t>Hülf</w:t>
      </w:r>
      <w:proofErr w:type="spellEnd"/>
      <w:r>
        <w:t>‘ in deinen Zwecken,</w:t>
      </w:r>
      <w:r>
        <w:br/>
        <w:t>Wollest schützend mich auch decken!</w:t>
      </w:r>
    </w:p>
    <w:p w14:paraId="02D13A37" w14:textId="77777777" w:rsidR="004A02C8" w:rsidRDefault="004A02C8" w:rsidP="00697794">
      <w:pPr>
        <w:pStyle w:val="StandardWeb"/>
      </w:pPr>
      <w:r>
        <w:t>Jesu, denk‘, in jener Stunde</w:t>
      </w:r>
      <w:r>
        <w:br/>
        <w:t>Littest für mich Qual und Wunde,</w:t>
      </w:r>
      <w:r>
        <w:br/>
        <w:t xml:space="preserve">Lass mich ja nicht </w:t>
      </w:r>
      <w:proofErr w:type="spellStart"/>
      <w:r>
        <w:t>geh’n</w:t>
      </w:r>
      <w:proofErr w:type="spellEnd"/>
      <w:r>
        <w:t xml:space="preserve"> zu Grunde!</w:t>
      </w:r>
    </w:p>
    <w:p w14:paraId="2FB30E3F" w14:textId="77777777" w:rsidR="004A02C8" w:rsidRDefault="004A02C8" w:rsidP="00697794">
      <w:pPr>
        <w:pStyle w:val="StandardWeb"/>
      </w:pPr>
      <w:r>
        <w:t>Sieh, das Opfer deines Lebens</w:t>
      </w:r>
      <w:r>
        <w:br/>
        <w:t>Und die Krone deines Strebens</w:t>
      </w:r>
      <w:r>
        <w:br/>
        <w:t>Wär alsdann an mir vergebens.</w:t>
      </w:r>
    </w:p>
    <w:p w14:paraId="03365E8F" w14:textId="77777777" w:rsidR="004A02C8" w:rsidRDefault="004A02C8" w:rsidP="00697794">
      <w:pPr>
        <w:pStyle w:val="StandardWeb"/>
      </w:pPr>
      <w:r>
        <w:t>O, gerecht in Lieb‘ und Hasse</w:t>
      </w:r>
      <w:r>
        <w:br/>
        <w:t>Mir die Schulden jetzt erlasse,</w:t>
      </w:r>
      <w:r>
        <w:br/>
        <w:t>Dass mich nicht dein Zorn dort fasse!</w:t>
      </w:r>
    </w:p>
    <w:p w14:paraId="57D64BFF" w14:textId="77777777" w:rsidR="004A02C8" w:rsidRDefault="004A02C8" w:rsidP="00697794">
      <w:pPr>
        <w:pStyle w:val="StandardWeb"/>
      </w:pPr>
      <w:r>
        <w:t>Sieh‘ mich, wie Verbrecher, zagen,</w:t>
      </w:r>
      <w:r>
        <w:br/>
        <w:t>Hör‘ in tiefster Scham mich klagen,</w:t>
      </w:r>
      <w:r>
        <w:br/>
        <w:t>Reue darf zu dir sich wagen.</w:t>
      </w:r>
    </w:p>
    <w:p w14:paraId="532E4A62" w14:textId="77777777" w:rsidR="004A02C8" w:rsidRDefault="004A02C8" w:rsidP="00697794">
      <w:pPr>
        <w:pStyle w:val="StandardWeb"/>
      </w:pPr>
      <w:r>
        <w:t>Der verziehen Magdalenen,</w:t>
      </w:r>
      <w:r>
        <w:br/>
        <w:t xml:space="preserve">Und erhört des Schächers </w:t>
      </w:r>
      <w:proofErr w:type="spellStart"/>
      <w:r>
        <w:t>Thränen</w:t>
      </w:r>
      <w:proofErr w:type="spellEnd"/>
      <w:r>
        <w:t>,</w:t>
      </w:r>
      <w:r>
        <w:br/>
        <w:t>Stillet mir auch all‘ mein Sehnen.</w:t>
      </w:r>
    </w:p>
    <w:p w14:paraId="31E86CCA" w14:textId="77777777" w:rsidR="004A02C8" w:rsidRDefault="004A02C8" w:rsidP="00697794">
      <w:pPr>
        <w:pStyle w:val="StandardWeb"/>
      </w:pPr>
      <w:r>
        <w:t>Meinem Flehen lass gelingen,</w:t>
      </w:r>
      <w:r>
        <w:br/>
        <w:t>Bis an deinen Thron zu dringen,</w:t>
      </w:r>
      <w:r>
        <w:br/>
        <w:t>Lass die Höll‘ mich nicht verschlingen.</w:t>
      </w:r>
    </w:p>
    <w:p w14:paraId="3CA25D65" w14:textId="77777777" w:rsidR="004A02C8" w:rsidRDefault="004A02C8" w:rsidP="00697794">
      <w:pPr>
        <w:pStyle w:val="StandardWeb"/>
      </w:pPr>
      <w:r>
        <w:t>Wo die Schafe froh hineilen</w:t>
      </w:r>
      <w:r>
        <w:br/>
        <w:t xml:space="preserve">Wolle mir den Platz </w:t>
      </w:r>
      <w:proofErr w:type="spellStart"/>
      <w:r>
        <w:t>ertheilen</w:t>
      </w:r>
      <w:proofErr w:type="spellEnd"/>
      <w:r>
        <w:t>,</w:t>
      </w:r>
      <w:r>
        <w:br/>
        <w:t>Fern den Böcken lass mich weilen.</w:t>
      </w:r>
    </w:p>
    <w:p w14:paraId="3BE5C7A1" w14:textId="77777777" w:rsidR="004A02C8" w:rsidRDefault="004A02C8" w:rsidP="00697794">
      <w:pPr>
        <w:pStyle w:val="StandardWeb"/>
      </w:pPr>
      <w:r>
        <w:t xml:space="preserve">Und, wann die </w:t>
      </w:r>
      <w:proofErr w:type="spellStart"/>
      <w:r>
        <w:t>Vermaledeyten</w:t>
      </w:r>
      <w:proofErr w:type="spellEnd"/>
      <w:r>
        <w:br/>
        <w:t xml:space="preserve">In die </w:t>
      </w:r>
      <w:proofErr w:type="spellStart"/>
      <w:r>
        <w:t>ew’gen</w:t>
      </w:r>
      <w:proofErr w:type="spellEnd"/>
      <w:r>
        <w:t xml:space="preserve"> Flammen schreiten,</w:t>
      </w:r>
      <w:r>
        <w:br/>
        <w:t xml:space="preserve">Ruf‘ mich zu </w:t>
      </w:r>
      <w:proofErr w:type="spellStart"/>
      <w:r>
        <w:t>Gebenedeyten</w:t>
      </w:r>
      <w:proofErr w:type="spellEnd"/>
      <w:r>
        <w:t>!</w:t>
      </w:r>
    </w:p>
    <w:p w14:paraId="79284074" w14:textId="77777777" w:rsidR="004A02C8" w:rsidRDefault="004A02C8" w:rsidP="00697794">
      <w:pPr>
        <w:pStyle w:val="StandardWeb"/>
      </w:pPr>
      <w:r>
        <w:t>Müd von Ringen, Kämpfen, Streiten,</w:t>
      </w:r>
      <w:r>
        <w:br/>
        <w:t>Fleh‘ ich zu dir, Herr der Zeiten,</w:t>
      </w:r>
      <w:r>
        <w:br/>
        <w:t>Wolle selbst mein End‘ bereiten!</w:t>
      </w:r>
    </w:p>
    <w:p w14:paraId="40D4D41C"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360E82EB" w14:textId="2BB933DC" w:rsidR="004A02C8" w:rsidRDefault="004A02C8" w:rsidP="00697794">
      <w:pPr>
        <w:pStyle w:val="berschrift1"/>
      </w:pPr>
      <w:r w:rsidRPr="00BF31A1">
        <w:t>Ringwaldt, Bartholomäus – Vom Jüngsten Gericht</w:t>
      </w:r>
    </w:p>
    <w:p w14:paraId="65C13614" w14:textId="77777777" w:rsidR="004A02C8" w:rsidRDefault="004A02C8" w:rsidP="00697794">
      <w:pPr>
        <w:pStyle w:val="StandardWeb"/>
      </w:pPr>
      <w:r>
        <w:rPr>
          <w:rStyle w:val="Hervorhebung"/>
        </w:rPr>
        <w:t>In seinem eignen Ton, von Bartholomäus Ringwald gebessert.</w:t>
      </w:r>
    </w:p>
    <w:p w14:paraId="40448CC2" w14:textId="77777777" w:rsidR="004A02C8" w:rsidRDefault="004A02C8" w:rsidP="00697794">
      <w:pPr>
        <w:pStyle w:val="StandardWeb"/>
      </w:pPr>
      <w:r>
        <w:t>1. Es ist gewisslich an der Zeit,</w:t>
      </w:r>
      <w:r>
        <w:br/>
        <w:t>Dass Gottes Sohn wird kommen</w:t>
      </w:r>
      <w:r>
        <w:br/>
        <w:t>In seiner großen Herrlichkeit,</w:t>
      </w:r>
      <w:r>
        <w:br/>
        <w:t>Zu richten Bös und Frommen.</w:t>
      </w:r>
      <w:r>
        <w:br/>
        <w:t xml:space="preserve">Dann wird das Lachen werden </w:t>
      </w:r>
      <w:proofErr w:type="spellStart"/>
      <w:r>
        <w:t>teur</w:t>
      </w:r>
      <w:proofErr w:type="spellEnd"/>
      <w:r>
        <w:t>,</w:t>
      </w:r>
      <w:r>
        <w:br/>
        <w:t xml:space="preserve">Wenn alles wird </w:t>
      </w:r>
      <w:proofErr w:type="spellStart"/>
      <w:r>
        <w:t>vergehn</w:t>
      </w:r>
      <w:proofErr w:type="spellEnd"/>
      <w:r>
        <w:t xml:space="preserve"> im </w:t>
      </w:r>
      <w:proofErr w:type="spellStart"/>
      <w:r>
        <w:t>Feur</w:t>
      </w:r>
      <w:proofErr w:type="spellEnd"/>
      <w:r>
        <w:t>,</w:t>
      </w:r>
      <w:r>
        <w:br/>
        <w:t xml:space="preserve">Wie Petrus davon schreibet. </w:t>
      </w:r>
    </w:p>
    <w:p w14:paraId="20D8D31C" w14:textId="69058A21" w:rsidR="004A02C8" w:rsidRDefault="004A02C8" w:rsidP="00697794">
      <w:pPr>
        <w:pStyle w:val="StandardWeb"/>
      </w:pPr>
      <w:r>
        <w:t xml:space="preserve">2. Posaunen wird man hören </w:t>
      </w:r>
      <w:proofErr w:type="spellStart"/>
      <w:r>
        <w:t>gehn</w:t>
      </w:r>
      <w:proofErr w:type="spellEnd"/>
      <w:r>
        <w:br/>
        <w:t xml:space="preserve">An aller </w:t>
      </w:r>
      <w:proofErr w:type="spellStart"/>
      <w:r>
        <w:t>Werlet</w:t>
      </w:r>
      <w:proofErr w:type="spellEnd"/>
      <w:r w:rsidR="00BF31A1">
        <w:rPr>
          <w:rStyle w:val="Funotenzeichen"/>
        </w:rPr>
        <w:footnoteReference w:id="2"/>
      </w:r>
      <w:r>
        <w:t xml:space="preserve"> Ende,</w:t>
      </w:r>
      <w:r>
        <w:br/>
        <w:t xml:space="preserve">Darauf bald werden </w:t>
      </w:r>
      <w:proofErr w:type="spellStart"/>
      <w:r>
        <w:t>auferstehn</w:t>
      </w:r>
      <w:proofErr w:type="spellEnd"/>
      <w:r>
        <w:br/>
        <w:t xml:space="preserve">All Toten gar </w:t>
      </w:r>
      <w:proofErr w:type="spellStart"/>
      <w:r>
        <w:t>behende</w:t>
      </w:r>
      <w:proofErr w:type="spellEnd"/>
      <w:r>
        <w:t>;</w:t>
      </w:r>
      <w:r>
        <w:br/>
        <w:t xml:space="preserve">Die aber noch das Leben </w:t>
      </w:r>
      <w:proofErr w:type="spellStart"/>
      <w:r>
        <w:t>han</w:t>
      </w:r>
      <w:proofErr w:type="spellEnd"/>
      <w:r>
        <w:t>,</w:t>
      </w:r>
      <w:r>
        <w:br/>
        <w:t>Die wird der HErr von Stunden an</w:t>
      </w:r>
      <w:r>
        <w:br/>
        <w:t xml:space="preserve">Verwandeln und </w:t>
      </w:r>
      <w:proofErr w:type="spellStart"/>
      <w:r>
        <w:t>verneuen</w:t>
      </w:r>
      <w:proofErr w:type="spellEnd"/>
      <w:r>
        <w:t xml:space="preserve">. </w:t>
      </w:r>
    </w:p>
    <w:p w14:paraId="39278A7A" w14:textId="77777777" w:rsidR="004A02C8" w:rsidRDefault="004A02C8" w:rsidP="00697794">
      <w:pPr>
        <w:pStyle w:val="StandardWeb"/>
      </w:pPr>
      <w:r>
        <w:t>3. Danach wird, man ablesen bald</w:t>
      </w:r>
      <w:r>
        <w:br/>
        <w:t>Ein Buch, darin geschrieben,</w:t>
      </w:r>
      <w:r>
        <w:br/>
        <w:t>Was alle Menschen, jung und alt,</w:t>
      </w:r>
      <w:r>
        <w:br/>
        <w:t xml:space="preserve">Auf Erden </w:t>
      </w:r>
      <w:proofErr w:type="spellStart"/>
      <w:r>
        <w:t>han</w:t>
      </w:r>
      <w:proofErr w:type="spellEnd"/>
      <w:r>
        <w:t xml:space="preserve"> getrieben;</w:t>
      </w:r>
      <w:r>
        <w:br/>
        <w:t>Da denn gewiss ein jedermann</w:t>
      </w:r>
      <w:r>
        <w:br/>
        <w:t>Wird hören, was er hat getan</w:t>
      </w:r>
      <w:r>
        <w:br/>
        <w:t xml:space="preserve">In seinem ganzen Leben. </w:t>
      </w:r>
    </w:p>
    <w:p w14:paraId="3CF831BA" w14:textId="77777777" w:rsidR="004A02C8" w:rsidRDefault="004A02C8" w:rsidP="00697794">
      <w:pPr>
        <w:pStyle w:val="StandardWeb"/>
      </w:pPr>
      <w:r>
        <w:t>4. O weh demselben, welcher hat</w:t>
      </w:r>
      <w:r>
        <w:br/>
        <w:t xml:space="preserve">Des </w:t>
      </w:r>
      <w:proofErr w:type="spellStart"/>
      <w:r>
        <w:t>HErren</w:t>
      </w:r>
      <w:proofErr w:type="spellEnd"/>
      <w:r>
        <w:t xml:space="preserve"> Wort verachtet</w:t>
      </w:r>
      <w:r>
        <w:br/>
        <w:t xml:space="preserve">Und nur auf Erden früh und </w:t>
      </w:r>
      <w:proofErr w:type="spellStart"/>
      <w:r>
        <w:t>spat</w:t>
      </w:r>
      <w:proofErr w:type="spellEnd"/>
      <w:r>
        <w:br/>
        <w:t>Nach großem Gut getrachtet;</w:t>
      </w:r>
      <w:r>
        <w:br/>
        <w:t xml:space="preserve">Er wird fürwahr gar kalt </w:t>
      </w:r>
      <w:proofErr w:type="spellStart"/>
      <w:r>
        <w:t>bestehn</w:t>
      </w:r>
      <w:proofErr w:type="spellEnd"/>
      <w:r>
        <w:br/>
        <w:t xml:space="preserve">Und mit dem Satan müssen </w:t>
      </w:r>
      <w:proofErr w:type="spellStart"/>
      <w:r>
        <w:t>gehn</w:t>
      </w:r>
      <w:proofErr w:type="spellEnd"/>
      <w:r>
        <w:br/>
        <w:t xml:space="preserve">Von Christo in die Hölle. </w:t>
      </w:r>
    </w:p>
    <w:p w14:paraId="18988A62" w14:textId="77777777" w:rsidR="004A02C8" w:rsidRDefault="004A02C8" w:rsidP="00697794">
      <w:pPr>
        <w:pStyle w:val="StandardWeb"/>
      </w:pPr>
      <w:r>
        <w:t>5. O Jesu, hilf zur selben Zeit</w:t>
      </w:r>
      <w:r>
        <w:br/>
        <w:t>Von wegen deiner Wunden,</w:t>
      </w:r>
      <w:r>
        <w:br/>
        <w:t>Dass ich im Buch der Seligkeit</w:t>
      </w:r>
      <w:r>
        <w:br/>
      </w:r>
      <w:proofErr w:type="spellStart"/>
      <w:r>
        <w:t>Werd</w:t>
      </w:r>
      <w:proofErr w:type="spellEnd"/>
      <w:r>
        <w:t xml:space="preserve"> angezeichnet </w:t>
      </w:r>
      <w:proofErr w:type="spellStart"/>
      <w:r>
        <w:t>funden</w:t>
      </w:r>
      <w:proofErr w:type="spellEnd"/>
      <w:r>
        <w:t>;</w:t>
      </w:r>
      <w:r>
        <w:br/>
        <w:t>Daran ich denn auch zweifle nicht,</w:t>
      </w:r>
      <w:r>
        <w:br/>
        <w:t xml:space="preserve">Denn du hast ja den Feind </w:t>
      </w:r>
      <w:proofErr w:type="spellStart"/>
      <w:r>
        <w:t>gericht</w:t>
      </w:r>
      <w:proofErr w:type="spellEnd"/>
      <w:r>
        <w:br/>
        <w:t xml:space="preserve">Und meine Schuld bezahlet. </w:t>
      </w:r>
    </w:p>
    <w:p w14:paraId="2F0194F7" w14:textId="77777777" w:rsidR="004A02C8" w:rsidRDefault="004A02C8" w:rsidP="00697794">
      <w:pPr>
        <w:pStyle w:val="StandardWeb"/>
      </w:pPr>
      <w:r>
        <w:t xml:space="preserve">6. </w:t>
      </w:r>
      <w:proofErr w:type="spellStart"/>
      <w:r>
        <w:t>Derhalben</w:t>
      </w:r>
      <w:proofErr w:type="spellEnd"/>
      <w:r>
        <w:t xml:space="preserve"> mein Fürsprecher sei,</w:t>
      </w:r>
      <w:r>
        <w:br/>
        <w:t>Wenn du nun wirst erscheinen,</w:t>
      </w:r>
      <w:r>
        <w:br/>
        <w:t>Und lies mich aus dem Buche frei,</w:t>
      </w:r>
      <w:r>
        <w:br/>
        <w:t xml:space="preserve">Darinnen </w:t>
      </w:r>
      <w:proofErr w:type="spellStart"/>
      <w:r>
        <w:t>stehn</w:t>
      </w:r>
      <w:proofErr w:type="spellEnd"/>
      <w:r>
        <w:t xml:space="preserve"> die Deinen,</w:t>
      </w:r>
      <w:r>
        <w:br/>
        <w:t>Auf dass ich samt den Brüdern mein</w:t>
      </w:r>
      <w:r>
        <w:br/>
        <w:t>Mit dir geh in den Himmel ein,</w:t>
      </w:r>
      <w:r>
        <w:br/>
        <w:t xml:space="preserve">Den du uns hast erworben. </w:t>
      </w:r>
    </w:p>
    <w:p w14:paraId="6ABC8685" w14:textId="77777777" w:rsidR="004A02C8" w:rsidRDefault="004A02C8" w:rsidP="00697794">
      <w:pPr>
        <w:pStyle w:val="StandardWeb"/>
      </w:pPr>
      <w:r>
        <w:t>7. O Jesu Christ, du machst es lang</w:t>
      </w:r>
      <w:r>
        <w:br/>
        <w:t>Mit deinem jüngsten Tage;</w:t>
      </w:r>
      <w:r>
        <w:br/>
        <w:t>Den Menschen wird auf Erden bang</w:t>
      </w:r>
      <w:r>
        <w:br/>
        <w:t>Von wegen vieler Plage.</w:t>
      </w:r>
      <w:r>
        <w:br/>
        <w:t>Komm doch, o komm, du Richter groß,</w:t>
      </w:r>
      <w:r>
        <w:br/>
        <w:t>Und mach uns in der Gnaden los</w:t>
      </w:r>
      <w:r>
        <w:br/>
        <w:t xml:space="preserve">Von allem Übel. Amen. </w:t>
      </w:r>
    </w:p>
    <w:p w14:paraId="260CC6DB"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0AEAB905" w14:textId="46031EDA" w:rsidR="00DE1FBE" w:rsidRDefault="00BF31A1" w:rsidP="00697794">
      <w:pPr>
        <w:pStyle w:val="berschrift1"/>
      </w:pPr>
      <w:r>
        <w:t>Rinne,</w:t>
      </w:r>
      <w:r w:rsidR="00DE1FBE" w:rsidRPr="00BF31A1">
        <w:t xml:space="preserve"> Ferdinand – Dies </w:t>
      </w:r>
      <w:r w:rsidRPr="00BF31A1">
        <w:t>Irae</w:t>
      </w:r>
    </w:p>
    <w:p w14:paraId="69C8AE49" w14:textId="77777777" w:rsidR="00DE1FBE" w:rsidRDefault="00DE1FBE" w:rsidP="00697794">
      <w:pPr>
        <w:pStyle w:val="StandardWeb"/>
      </w:pPr>
      <w:r>
        <w:t>1. Tag des Zornes, Tag der Wehen,</w:t>
      </w:r>
      <w:r>
        <w:br/>
        <w:t>Wo die Welt einst wird vergehen,</w:t>
      </w:r>
      <w:r>
        <w:br/>
        <w:t>Wie Propheten warnend sehen.</w:t>
      </w:r>
    </w:p>
    <w:p w14:paraId="52D30C92" w14:textId="77B7A806" w:rsidR="00DE1FBE" w:rsidRDefault="00DE1FBE" w:rsidP="00697794">
      <w:pPr>
        <w:pStyle w:val="StandardWeb"/>
      </w:pPr>
      <w:r>
        <w:t>2. Welch ein Zittern, welch ein B</w:t>
      </w:r>
      <w:r w:rsidR="00BF31A1">
        <w:t>e</w:t>
      </w:r>
      <w:r>
        <w:t>ben,</w:t>
      </w:r>
      <w:r>
        <w:br/>
        <w:t>Wann der Richter wird sich heben,</w:t>
      </w:r>
      <w:r>
        <w:br/>
        <w:t>Fordernd, Rechenschaft zu geben!</w:t>
      </w:r>
    </w:p>
    <w:p w14:paraId="05962604" w14:textId="77777777" w:rsidR="00DE1FBE" w:rsidRDefault="00DE1FBE" w:rsidP="00697794">
      <w:pPr>
        <w:pStyle w:val="StandardWeb"/>
      </w:pPr>
      <w:r>
        <w:t xml:space="preserve">3. Der </w:t>
      </w:r>
      <w:proofErr w:type="spellStart"/>
      <w:r>
        <w:t>Drommete</w:t>
      </w:r>
      <w:proofErr w:type="spellEnd"/>
      <w:r>
        <w:t xml:space="preserve"> Schmetterklänge</w:t>
      </w:r>
      <w:r>
        <w:br/>
        <w:t>Sprengen dumpfe Grabesenge –</w:t>
      </w:r>
      <w:r>
        <w:br/>
        <w:t>Aufwacht all der Toten Menge!</w:t>
      </w:r>
    </w:p>
    <w:p w14:paraId="6C3D2D49" w14:textId="77777777" w:rsidR="00DE1FBE" w:rsidRDefault="00DE1FBE" w:rsidP="00697794">
      <w:pPr>
        <w:pStyle w:val="StandardWeb"/>
      </w:pPr>
      <w:r>
        <w:t>4. Staunen wird der Tod und beben,</w:t>
      </w:r>
      <w:r>
        <w:br/>
        <w:t>Wenn erwacht das neue Leben,</w:t>
      </w:r>
      <w:r>
        <w:br/>
        <w:t>Rechenschaft nun abzugeben!</w:t>
      </w:r>
    </w:p>
    <w:p w14:paraId="01FF2E74" w14:textId="77777777" w:rsidR="00DE1FBE" w:rsidRDefault="00DE1FBE" w:rsidP="00697794">
      <w:pPr>
        <w:pStyle w:val="StandardWeb"/>
      </w:pPr>
      <w:r>
        <w:t>5. Weh! das Buch wird aufgeschlagen,</w:t>
      </w:r>
      <w:r>
        <w:br/>
        <w:t>In dem Alles eingetragen,</w:t>
      </w:r>
      <w:r>
        <w:br/>
        <w:t>Was uns Menschen mag verklagen.</w:t>
      </w:r>
    </w:p>
    <w:p w14:paraId="35A5BF08" w14:textId="77777777" w:rsidR="00DE1FBE" w:rsidRDefault="00DE1FBE" w:rsidP="00697794">
      <w:pPr>
        <w:pStyle w:val="StandardWeb"/>
      </w:pPr>
      <w:r>
        <w:t>6. Weh! das Urteil wird gesprochen!</w:t>
      </w:r>
      <w:r>
        <w:br/>
        <w:t xml:space="preserve">Nichts, ach Nichts bleibt </w:t>
      </w:r>
      <w:proofErr w:type="spellStart"/>
      <w:r>
        <w:t>ungerochen</w:t>
      </w:r>
      <w:proofErr w:type="spellEnd"/>
      <w:r>
        <w:t>,</w:t>
      </w:r>
      <w:r>
        <w:br/>
        <w:t>Was wir Menschen, ach! verbrochen.</w:t>
      </w:r>
    </w:p>
    <w:p w14:paraId="329E53CD" w14:textId="77777777" w:rsidR="00DE1FBE" w:rsidRDefault="00DE1FBE" w:rsidP="00697794">
      <w:pPr>
        <w:pStyle w:val="StandardWeb"/>
      </w:pPr>
      <w:r>
        <w:t>7. Weh! was sollen wir dann sagen?</w:t>
      </w:r>
      <w:r>
        <w:br/>
        <w:t>Welche Macht um Beistand fragen,</w:t>
      </w:r>
      <w:r>
        <w:br/>
        <w:t>Da uns Sünden All‘ anklagen?</w:t>
      </w:r>
    </w:p>
    <w:p w14:paraId="7F01AB4C" w14:textId="77777777" w:rsidR="00DE1FBE" w:rsidRDefault="00DE1FBE" w:rsidP="00697794">
      <w:pPr>
        <w:pStyle w:val="StandardWeb"/>
      </w:pPr>
      <w:r>
        <w:t>8. Herrscher, furchtbar und erhaben,</w:t>
      </w:r>
      <w:r>
        <w:br/>
        <w:t>Du allein magst Hilfe haben,</w:t>
      </w:r>
      <w:r>
        <w:br/>
        <w:t>Hilf mir mit der Gnade Gaben!</w:t>
      </w:r>
    </w:p>
    <w:p w14:paraId="7E157BEA" w14:textId="77777777" w:rsidR="00DE1FBE" w:rsidRDefault="00DE1FBE" w:rsidP="00697794">
      <w:pPr>
        <w:pStyle w:val="StandardWeb"/>
      </w:pPr>
      <w:r>
        <w:t xml:space="preserve">9. Milder Jesu, </w:t>
      </w:r>
      <w:proofErr w:type="spellStart"/>
      <w:r>
        <w:t>mögst</w:t>
      </w:r>
      <w:proofErr w:type="spellEnd"/>
      <w:r>
        <w:t xml:space="preserve"> erwägen,</w:t>
      </w:r>
      <w:r>
        <w:br/>
        <w:t xml:space="preserve">Dass Du </w:t>
      </w:r>
      <w:proofErr w:type="spellStart"/>
      <w:r>
        <w:t>kamest</w:t>
      </w:r>
      <w:proofErr w:type="spellEnd"/>
      <w:r>
        <w:t xml:space="preserve"> unsertwegen,</w:t>
      </w:r>
      <w:r>
        <w:br/>
        <w:t>Tritt dann liebreich uns entgegen!</w:t>
      </w:r>
    </w:p>
    <w:p w14:paraId="193FC336" w14:textId="77777777" w:rsidR="00DE1FBE" w:rsidRDefault="00DE1FBE" w:rsidP="00697794">
      <w:pPr>
        <w:pStyle w:val="StandardWeb"/>
      </w:pPr>
      <w:r>
        <w:t>10. Hast für uns ja nur gestritten,</w:t>
      </w:r>
      <w:r>
        <w:br/>
        <w:t>Nur für uns den Tod gelitten,</w:t>
      </w:r>
      <w:r>
        <w:br/>
      </w:r>
      <w:proofErr w:type="spellStart"/>
      <w:r>
        <w:t>Mög</w:t>
      </w:r>
      <w:proofErr w:type="spellEnd"/>
      <w:r>
        <w:t>‘ dein Leiden für uns bitten!</w:t>
      </w:r>
    </w:p>
    <w:p w14:paraId="3E30A431" w14:textId="77777777" w:rsidR="00DE1FBE" w:rsidRDefault="00DE1FBE" w:rsidP="00697794">
      <w:pPr>
        <w:pStyle w:val="StandardWeb"/>
      </w:pPr>
      <w:r>
        <w:t>11. Richter, am Gerichtes-Tage</w:t>
      </w:r>
      <w:r>
        <w:br/>
        <w:t>Wann sich neigt die Sündenwaage,</w:t>
      </w:r>
      <w:r>
        <w:br/>
        <w:t>Lass nicht sinken Schuld und Klage!</w:t>
      </w:r>
    </w:p>
    <w:p w14:paraId="6B17C0C4" w14:textId="77777777" w:rsidR="00DE1FBE" w:rsidRDefault="00DE1FBE" w:rsidP="00697794">
      <w:pPr>
        <w:pStyle w:val="StandardWeb"/>
      </w:pPr>
      <w:r>
        <w:t>12. Ach, ich seufz‘ in tiefer Trauer,</w:t>
      </w:r>
      <w:r>
        <w:br/>
        <w:t>Scham erfüllt mein Herz und Schauer;</w:t>
      </w:r>
      <w:r>
        <w:br/>
        <w:t>Gott nicht sei dein Zorn von Dauer!</w:t>
      </w:r>
    </w:p>
    <w:p w14:paraId="094B1EA9" w14:textId="77777777" w:rsidR="00DE1FBE" w:rsidRDefault="00DE1FBE" w:rsidP="00697794">
      <w:pPr>
        <w:pStyle w:val="StandardWeb"/>
      </w:pPr>
      <w:r>
        <w:t>13. Der Maria du von Sünden,</w:t>
      </w:r>
      <w:r>
        <w:br/>
        <w:t>Mörder konntest Schuld-entbinden –</w:t>
      </w:r>
      <w:r>
        <w:br/>
      </w:r>
      <w:proofErr w:type="spellStart"/>
      <w:r>
        <w:t>Lässest</w:t>
      </w:r>
      <w:proofErr w:type="spellEnd"/>
      <w:r>
        <w:t xml:space="preserve"> mich auch Hoffnung finden.</w:t>
      </w:r>
    </w:p>
    <w:p w14:paraId="21E3EBD3" w14:textId="5BB5D475" w:rsidR="00DE1FBE" w:rsidRDefault="00DE1FBE" w:rsidP="00697794">
      <w:pPr>
        <w:pStyle w:val="StandardWeb"/>
      </w:pPr>
      <w:r>
        <w:t>14. Zwar unwürdig ist mein Flehen,</w:t>
      </w:r>
      <w:r>
        <w:br/>
        <w:t xml:space="preserve">Gnadenvoll lass nicht </w:t>
      </w:r>
      <w:r w:rsidR="00BF31A1">
        <w:t>g</w:t>
      </w:r>
      <w:r>
        <w:t>eschehen,</w:t>
      </w:r>
      <w:r>
        <w:br/>
        <w:t>Dass ich ewig muss vergehen!</w:t>
      </w:r>
    </w:p>
    <w:p w14:paraId="3FDABA7F" w14:textId="77777777" w:rsidR="00DE1FBE" w:rsidRDefault="00DE1FBE" w:rsidP="00697794">
      <w:pPr>
        <w:pStyle w:val="StandardWeb"/>
      </w:pPr>
      <w:r>
        <w:t xml:space="preserve">15. </w:t>
      </w:r>
      <w:proofErr w:type="spellStart"/>
      <w:r>
        <w:t>Woll</w:t>
      </w:r>
      <w:proofErr w:type="spellEnd"/>
      <w:r>
        <w:t>‘ ein gnädig Urteil fällen,</w:t>
      </w:r>
      <w:r>
        <w:br/>
        <w:t>Nicht Verdammten mich gesellen,</w:t>
      </w:r>
      <w:r>
        <w:br/>
        <w:t>Mich zu deiner Rechten stellen!</w:t>
      </w:r>
    </w:p>
    <w:p w14:paraId="4531607F" w14:textId="77777777" w:rsidR="00DE1FBE" w:rsidRDefault="00DE1FBE" w:rsidP="00697794">
      <w:pPr>
        <w:pStyle w:val="StandardWeb"/>
      </w:pPr>
      <w:r>
        <w:t xml:space="preserve">16. Mit </w:t>
      </w:r>
      <w:proofErr w:type="spellStart"/>
      <w:r>
        <w:t>Verworfnen</w:t>
      </w:r>
      <w:proofErr w:type="spellEnd"/>
      <w:r>
        <w:t xml:space="preserve"> nicht zusammen</w:t>
      </w:r>
      <w:r>
        <w:br/>
        <w:t xml:space="preserve">Zu der Hölle </w:t>
      </w:r>
      <w:proofErr w:type="spellStart"/>
      <w:r>
        <w:t>bittern</w:t>
      </w:r>
      <w:proofErr w:type="spellEnd"/>
      <w:r>
        <w:t xml:space="preserve"> Flammen –</w:t>
      </w:r>
      <w:r>
        <w:br/>
        <w:t>Nein! – nicht wolle mich verdammen!</w:t>
      </w:r>
    </w:p>
    <w:p w14:paraId="124FB11F" w14:textId="77777777" w:rsidR="00DE1FBE" w:rsidRDefault="00DE1FBE" w:rsidP="00697794">
      <w:pPr>
        <w:pStyle w:val="StandardWeb"/>
      </w:pPr>
      <w:r>
        <w:t>17. Vor dir lieg‘ ich auf der Erden</w:t>
      </w:r>
      <w:r>
        <w:br/>
        <w:t xml:space="preserve">Mit den schmerzlichsten </w:t>
      </w:r>
      <w:proofErr w:type="spellStart"/>
      <w:r>
        <w:t>Gebehrden</w:t>
      </w:r>
      <w:proofErr w:type="spellEnd"/>
      <w:r>
        <w:t xml:space="preserve"> –</w:t>
      </w:r>
      <w:r>
        <w:br/>
        <w:t>Lass mich nicht zu Schanden werden!</w:t>
      </w:r>
    </w:p>
    <w:p w14:paraId="164AA298" w14:textId="77777777" w:rsidR="00DE1FBE" w:rsidRDefault="00DE1FBE" w:rsidP="00697794">
      <w:pPr>
        <w:pStyle w:val="StandardWeb"/>
      </w:pPr>
      <w:r>
        <w:t>18. Weh des Tags, des tränenreichen,</w:t>
      </w:r>
      <w:r>
        <w:br/>
        <w:t>Wo sich heben unsre Leichen,</w:t>
      </w:r>
      <w:r>
        <w:br/>
        <w:t>Zu vertreten Schuld und Sünden,</w:t>
      </w:r>
      <w:r>
        <w:br/>
        <w:t>Lass, o Gott, uns Gnade finden!</w:t>
      </w:r>
    </w:p>
    <w:p w14:paraId="484C5AC3" w14:textId="77777777" w:rsidR="00DE1FBE" w:rsidRDefault="00DE1FBE" w:rsidP="00697794">
      <w:pPr>
        <w:pStyle w:val="StandardWeb"/>
      </w:pPr>
      <w:r>
        <w:t>19. Milder Herre Jesu,</w:t>
      </w:r>
      <w:r>
        <w:br/>
        <w:t>Schenke ihnen Ruhe!</w:t>
      </w:r>
    </w:p>
    <w:p w14:paraId="62A0D385"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2E958C42" w14:textId="3D0FA702" w:rsidR="004A02C8" w:rsidRDefault="00BF31A1" w:rsidP="00697794">
      <w:pPr>
        <w:pStyle w:val="berschrift1"/>
      </w:pPr>
      <w:r>
        <w:t xml:space="preserve">S. </w:t>
      </w:r>
      <w:r w:rsidR="004A02C8" w:rsidRPr="00BF31A1">
        <w:t xml:space="preserve">E. – Dies </w:t>
      </w:r>
      <w:r w:rsidRPr="00BF31A1">
        <w:t>Irae</w:t>
      </w:r>
    </w:p>
    <w:p w14:paraId="3A328297" w14:textId="77777777" w:rsidR="004A02C8" w:rsidRDefault="004A02C8" w:rsidP="00697794">
      <w:pPr>
        <w:pStyle w:val="StandardWeb"/>
      </w:pPr>
      <w:r>
        <w:t>Tag des Zorns, der, zu vergelten,</w:t>
      </w:r>
      <w:r>
        <w:br/>
        <w:t>Brennen wird zu Staub die Welten,</w:t>
      </w:r>
      <w:r>
        <w:br/>
        <w:t>Wie Sibyll‘ und David melden.</w:t>
      </w:r>
    </w:p>
    <w:p w14:paraId="3EC8A0B0" w14:textId="77777777" w:rsidR="004A02C8" w:rsidRDefault="004A02C8" w:rsidP="00697794">
      <w:pPr>
        <w:pStyle w:val="StandardWeb"/>
      </w:pPr>
      <w:r>
        <w:t>Welches Zittern, Zagen, Weinen,</w:t>
      </w:r>
      <w:r>
        <w:br/>
        <w:t>Wenn der Richter wird erscheinen,</w:t>
      </w:r>
      <w:r>
        <w:br/>
        <w:t>Prüft das Mark in den Gebeinen.</w:t>
      </w:r>
    </w:p>
    <w:p w14:paraId="31C964DE" w14:textId="77777777" w:rsidR="004A02C8" w:rsidRDefault="004A02C8" w:rsidP="00697794">
      <w:pPr>
        <w:pStyle w:val="StandardWeb"/>
      </w:pPr>
      <w:r>
        <w:t>Die Posaun‘ im Schreckenstone</w:t>
      </w:r>
      <w:r>
        <w:br/>
        <w:t>Schallt durch Gräber jeder Zone,</w:t>
      </w:r>
      <w:r>
        <w:br/>
        <w:t>Treibet Alle zu dem Throne.</w:t>
      </w:r>
    </w:p>
    <w:p w14:paraId="162F65D4" w14:textId="77777777" w:rsidR="004A02C8" w:rsidRDefault="004A02C8" w:rsidP="00697794">
      <w:pPr>
        <w:pStyle w:val="StandardWeb"/>
      </w:pPr>
      <w:r>
        <w:t>Tod und Schöpfung staunend sehen</w:t>
      </w:r>
      <w:r>
        <w:br/>
        <w:t>Alles aus den Gräbern gehen,</w:t>
      </w:r>
      <w:r>
        <w:br/>
        <w:t xml:space="preserve">Um dem Richter </w:t>
      </w:r>
      <w:proofErr w:type="spellStart"/>
      <w:r>
        <w:t>Red</w:t>
      </w:r>
      <w:proofErr w:type="spellEnd"/>
      <w:r>
        <w:t>‘ zu stehen!</w:t>
      </w:r>
    </w:p>
    <w:p w14:paraId="33622CF0" w14:textId="77777777" w:rsidR="004A02C8" w:rsidRDefault="004A02C8" w:rsidP="00697794">
      <w:pPr>
        <w:pStyle w:val="StandardWeb"/>
      </w:pPr>
      <w:r>
        <w:t>Dieser wird das Buch entfalten,</w:t>
      </w:r>
      <w:r>
        <w:br/>
        <w:t xml:space="preserve">Das zum </w:t>
      </w:r>
      <w:proofErr w:type="spellStart"/>
      <w:r>
        <w:t>Urtheil</w:t>
      </w:r>
      <w:proofErr w:type="spellEnd"/>
      <w:r>
        <w:t xml:space="preserve"> wird enthalten</w:t>
      </w:r>
      <w:r>
        <w:br/>
        <w:t>Alles Thun und alles Walten.</w:t>
      </w:r>
    </w:p>
    <w:p w14:paraId="5862D27F" w14:textId="77777777" w:rsidR="004A02C8" w:rsidRDefault="004A02C8" w:rsidP="00697794">
      <w:pPr>
        <w:pStyle w:val="StandardWeb"/>
      </w:pPr>
      <w:r>
        <w:t>Setzt der Richter sich zu richten,</w:t>
      </w:r>
      <w:r>
        <w:br/>
        <w:t xml:space="preserve">Wird er das </w:t>
      </w:r>
      <w:proofErr w:type="spellStart"/>
      <w:r>
        <w:t>Verborgne</w:t>
      </w:r>
      <w:proofErr w:type="spellEnd"/>
      <w:r>
        <w:t xml:space="preserve"> lichten,</w:t>
      </w:r>
      <w:r>
        <w:br/>
        <w:t>Alles, Alles strenge schlichten.</w:t>
      </w:r>
    </w:p>
    <w:p w14:paraId="62322DC6" w14:textId="77777777" w:rsidR="004A02C8" w:rsidRDefault="004A02C8" w:rsidP="00697794">
      <w:pPr>
        <w:pStyle w:val="StandardWeb"/>
      </w:pPr>
      <w:r>
        <w:t>Was kann dann ich Armer sagen?</w:t>
      </w:r>
      <w:r>
        <w:br/>
        <w:t>Wen um Schutz zu bitten wagen,</w:t>
      </w:r>
      <w:r>
        <w:br/>
        <w:t>Wo Gerechte selbst verzagen?</w:t>
      </w:r>
    </w:p>
    <w:p w14:paraId="3A12E464" w14:textId="77777777" w:rsidR="004A02C8" w:rsidRDefault="004A02C8" w:rsidP="00697794">
      <w:pPr>
        <w:pStyle w:val="StandardWeb"/>
      </w:pPr>
      <w:r>
        <w:t>König, furchtbar und erhaben!</w:t>
      </w:r>
      <w:r>
        <w:br/>
        <w:t>Frei verschenkst du deine Gaben,</w:t>
      </w:r>
      <w:r>
        <w:br/>
        <w:t>Lass daran auch mich Theil haben!</w:t>
      </w:r>
    </w:p>
    <w:p w14:paraId="01D0938B" w14:textId="77777777" w:rsidR="004A02C8" w:rsidRDefault="004A02C8" w:rsidP="00697794">
      <w:pPr>
        <w:pStyle w:val="StandardWeb"/>
      </w:pPr>
      <w:proofErr w:type="spellStart"/>
      <w:r>
        <w:t>Güt’ger</w:t>
      </w:r>
      <w:proofErr w:type="spellEnd"/>
      <w:r>
        <w:t xml:space="preserve"> Jesus, deinen Erben,</w:t>
      </w:r>
      <w:r>
        <w:br/>
        <w:t>Dem du wolltest leben, sterben,</w:t>
      </w:r>
      <w:r>
        <w:br/>
        <w:t>Lass am Ende nicht verderben.</w:t>
      </w:r>
    </w:p>
    <w:p w14:paraId="39B8EC5A" w14:textId="77777777" w:rsidR="004A02C8" w:rsidRDefault="004A02C8" w:rsidP="00697794">
      <w:pPr>
        <w:pStyle w:val="StandardWeb"/>
      </w:pPr>
      <w:r>
        <w:t xml:space="preserve">Mich zu suchen </w:t>
      </w:r>
      <w:proofErr w:type="spellStart"/>
      <w:r>
        <w:t>wollt’st</w:t>
      </w:r>
      <w:proofErr w:type="spellEnd"/>
      <w:r>
        <w:t xml:space="preserve"> du leben,</w:t>
      </w:r>
      <w:r>
        <w:br/>
        <w:t>Dich für mich dem Tod hingeben,</w:t>
      </w:r>
      <w:r>
        <w:br/>
        <w:t>Lass nicht fruchtlos sein dies Streben!</w:t>
      </w:r>
    </w:p>
    <w:p w14:paraId="064FFCA9" w14:textId="77777777" w:rsidR="004A02C8" w:rsidRDefault="004A02C8" w:rsidP="00697794">
      <w:pPr>
        <w:pStyle w:val="StandardWeb"/>
      </w:pPr>
      <w:r>
        <w:t>Drum so lass für meine Sünden,</w:t>
      </w:r>
      <w:r>
        <w:br/>
        <w:t>Richter, deine Gnad‘ mich finden,</w:t>
      </w:r>
      <w:r>
        <w:br/>
        <w:t>Eh‘ dein Zorn sich wird entzünden!</w:t>
      </w:r>
    </w:p>
    <w:p w14:paraId="459CA035" w14:textId="77777777" w:rsidR="004A02C8" w:rsidRDefault="004A02C8" w:rsidP="00697794">
      <w:pPr>
        <w:pStyle w:val="StandardWeb"/>
      </w:pPr>
      <w:r>
        <w:t>Schwer bin ich mit Schuld befangen,</w:t>
      </w:r>
      <w:r>
        <w:br/>
        <w:t>Scham bedecket meine Wangen,</w:t>
      </w:r>
      <w:r>
        <w:br/>
        <w:t>Gott, lass Gnade mich erlangen!</w:t>
      </w:r>
    </w:p>
    <w:p w14:paraId="24BAEFAA" w14:textId="77777777" w:rsidR="004A02C8" w:rsidRDefault="004A02C8" w:rsidP="00697794">
      <w:pPr>
        <w:pStyle w:val="StandardWeb"/>
      </w:pPr>
      <w:r>
        <w:t>Du hast jenem Weib verziehen,</w:t>
      </w:r>
      <w:r>
        <w:br/>
        <w:t>Hast dem Mörder Heil verliehen,</w:t>
      </w:r>
      <w:r>
        <w:br/>
        <w:t>Lässt auch mir noch Hoffnung blühen.</w:t>
      </w:r>
    </w:p>
    <w:p w14:paraId="32892181" w14:textId="77777777" w:rsidR="004A02C8" w:rsidRDefault="004A02C8" w:rsidP="00697794">
      <w:pPr>
        <w:pStyle w:val="StandardWeb"/>
      </w:pPr>
      <w:r>
        <w:t>Zwar auf mich darf ich nicht bauen,</w:t>
      </w:r>
      <w:r>
        <w:br/>
        <w:t>Deiner Huld jedoch vertrauen,</w:t>
      </w:r>
      <w:r>
        <w:br/>
      </w:r>
      <w:proofErr w:type="spellStart"/>
      <w:r>
        <w:t>Rett</w:t>
      </w:r>
      <w:proofErr w:type="spellEnd"/>
      <w:r>
        <w:t>‘ mich vor der Hölle Grauen!</w:t>
      </w:r>
    </w:p>
    <w:p w14:paraId="51D7160C" w14:textId="77777777" w:rsidR="004A02C8" w:rsidRDefault="004A02C8" w:rsidP="00697794">
      <w:pPr>
        <w:pStyle w:val="StandardWeb"/>
      </w:pPr>
      <w:r>
        <w:t>Fern von Böcken, fern von Schlechten,</w:t>
      </w:r>
      <w:r>
        <w:br/>
        <w:t>Zu den Schafen, den Gerechten,</w:t>
      </w:r>
      <w:r>
        <w:br/>
        <w:t>Stelle mich zu deiner Rechten!</w:t>
      </w:r>
    </w:p>
    <w:p w14:paraId="4375AF70" w14:textId="77777777" w:rsidR="004A02C8" w:rsidRDefault="004A02C8" w:rsidP="00697794">
      <w:pPr>
        <w:pStyle w:val="StandardWeb"/>
      </w:pPr>
      <w:r>
        <w:t>Hast du, die im Fluche blieben,</w:t>
      </w:r>
      <w:r>
        <w:br/>
        <w:t>Schambedeckt zur Höll‘ getrieben,</w:t>
      </w:r>
      <w:r>
        <w:br/>
        <w:t>Rufe mich zu deinen Lieben!</w:t>
      </w:r>
    </w:p>
    <w:p w14:paraId="14D836CE" w14:textId="77777777" w:rsidR="004A02C8" w:rsidRDefault="004A02C8" w:rsidP="00697794">
      <w:pPr>
        <w:pStyle w:val="StandardWeb"/>
      </w:pPr>
      <w:proofErr w:type="spellStart"/>
      <w:r>
        <w:t>Reuzerknirschten</w:t>
      </w:r>
      <w:proofErr w:type="spellEnd"/>
      <w:r>
        <w:t xml:space="preserve"> Herzens wende</w:t>
      </w:r>
      <w:r>
        <w:br/>
        <w:t xml:space="preserve">Ich zu dir </w:t>
      </w:r>
      <w:proofErr w:type="spellStart"/>
      <w:r>
        <w:t>gefalt’ne</w:t>
      </w:r>
      <w:proofErr w:type="spellEnd"/>
      <w:r>
        <w:t xml:space="preserve"> Hände:</w:t>
      </w:r>
      <w:r>
        <w:br/>
        <w:t>Nimm dich meiner an am Ende!</w:t>
      </w:r>
    </w:p>
    <w:p w14:paraId="45BB2B84" w14:textId="77777777" w:rsidR="004A02C8" w:rsidRDefault="004A02C8" w:rsidP="00697794">
      <w:pPr>
        <w:pStyle w:val="StandardWeb"/>
      </w:pPr>
      <w:r>
        <w:t>Trauertag voll Angst und Wehen,</w:t>
      </w:r>
      <w:r>
        <w:br/>
        <w:t>So wir aus dem Staub erstehen,</w:t>
      </w:r>
      <w:r>
        <w:br/>
        <w:t>Schuldbewusst den Richter sehen!</w:t>
      </w:r>
    </w:p>
    <w:p w14:paraId="38814703" w14:textId="77777777" w:rsidR="004A02C8" w:rsidRDefault="004A02C8" w:rsidP="00697794">
      <w:pPr>
        <w:pStyle w:val="StandardWeb"/>
      </w:pPr>
      <w:r>
        <w:t>Jesus, lass nur Gnade gelten;</w:t>
      </w:r>
      <w:r>
        <w:br/>
        <w:t>Führe Alle, Herr der Welten,</w:t>
      </w:r>
      <w:r>
        <w:br/>
        <w:t xml:space="preserve">Ein zu deinen </w:t>
      </w:r>
      <w:proofErr w:type="spellStart"/>
      <w:r>
        <w:t>ew’gen</w:t>
      </w:r>
      <w:proofErr w:type="spellEnd"/>
      <w:r>
        <w:t xml:space="preserve"> Zelten!</w:t>
      </w:r>
    </w:p>
    <w:p w14:paraId="7C280D93"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3C0ABB5F" w14:textId="6B2C1DE2" w:rsidR="004A02C8" w:rsidRDefault="004A02C8" w:rsidP="00697794">
      <w:pPr>
        <w:pStyle w:val="berschrift1"/>
      </w:pPr>
      <w:r w:rsidRPr="00BF31A1">
        <w:t xml:space="preserve">Schlegel, Friedrich – Dies </w:t>
      </w:r>
      <w:r w:rsidR="00BF31A1" w:rsidRPr="00BF31A1">
        <w:t>Irae</w:t>
      </w:r>
    </w:p>
    <w:p w14:paraId="02C308A7" w14:textId="77777777" w:rsidR="004A02C8" w:rsidRDefault="004A02C8" w:rsidP="00697794">
      <w:pPr>
        <w:pStyle w:val="StandardWeb"/>
      </w:pPr>
      <w:r>
        <w:t xml:space="preserve">Jenen Tag, den Tag des </w:t>
      </w:r>
      <w:proofErr w:type="spellStart"/>
      <w:r>
        <w:t>Zoren</w:t>
      </w:r>
      <w:proofErr w:type="spellEnd"/>
      <w:r>
        <w:t>,</w:t>
      </w:r>
      <w:r>
        <w:br/>
        <w:t>Geht die Welt in Brand verloren,</w:t>
      </w:r>
      <w:r>
        <w:br/>
        <w:t>Wie Propheten hoch beschworen.</w:t>
      </w:r>
    </w:p>
    <w:p w14:paraId="0F2F99AE" w14:textId="77777777" w:rsidR="004A02C8" w:rsidRDefault="004A02C8" w:rsidP="00697794">
      <w:pPr>
        <w:pStyle w:val="StandardWeb"/>
      </w:pPr>
      <w:r>
        <w:t xml:space="preserve">Welch ein </w:t>
      </w:r>
      <w:proofErr w:type="spellStart"/>
      <w:r>
        <w:t>Grau’n</w:t>
      </w:r>
      <w:proofErr w:type="spellEnd"/>
      <w:r>
        <w:t xml:space="preserve"> wird sein und Zagen,</w:t>
      </w:r>
      <w:r>
        <w:br/>
        <w:t>Wenn der Richter kommt, mit Fragen</w:t>
      </w:r>
      <w:r>
        <w:br/>
        <w:t>Streng zu prüfen alle Klagen.</w:t>
      </w:r>
    </w:p>
    <w:p w14:paraId="302765BB" w14:textId="77777777" w:rsidR="004A02C8" w:rsidRDefault="004A02C8" w:rsidP="00697794">
      <w:pPr>
        <w:pStyle w:val="StandardWeb"/>
      </w:pPr>
      <w:r>
        <w:t>Die Posaun‘ im Wundertone,</w:t>
      </w:r>
      <w:r>
        <w:br/>
        <w:t>Wo auch wer im Grabe wohne,</w:t>
      </w:r>
      <w:r>
        <w:br/>
        <w:t>Rufet Alle her zum Throne.</w:t>
      </w:r>
    </w:p>
    <w:p w14:paraId="72768648" w14:textId="77777777" w:rsidR="004A02C8" w:rsidRDefault="004A02C8" w:rsidP="00697794">
      <w:pPr>
        <w:pStyle w:val="StandardWeb"/>
      </w:pPr>
      <w:r>
        <w:t>Tod, Natur mit Staunen sehen</w:t>
      </w:r>
      <w:r>
        <w:br/>
        <w:t xml:space="preserve">Dann die </w:t>
      </w:r>
      <w:proofErr w:type="spellStart"/>
      <w:r>
        <w:t>Creatur</w:t>
      </w:r>
      <w:proofErr w:type="spellEnd"/>
      <w:r>
        <w:t xml:space="preserve"> erstehen,</w:t>
      </w:r>
      <w:r>
        <w:br/>
        <w:t>Zur Verantwortung zu gehen.</w:t>
      </w:r>
    </w:p>
    <w:p w14:paraId="480A5FB5" w14:textId="77777777" w:rsidR="004A02C8" w:rsidRDefault="004A02C8" w:rsidP="00697794">
      <w:pPr>
        <w:pStyle w:val="StandardWeb"/>
      </w:pPr>
      <w:r>
        <w:t>Und ein Buch soll sich entfalten,</w:t>
      </w:r>
      <w:r>
        <w:br/>
        <w:t>So das Ganze wird enthalten,</w:t>
      </w:r>
      <w:r>
        <w:br/>
        <w:t>Ob der Welt Gericht zu halten.</w:t>
      </w:r>
    </w:p>
    <w:p w14:paraId="51067DCB" w14:textId="77777777" w:rsidR="004A02C8" w:rsidRDefault="004A02C8" w:rsidP="00697794">
      <w:pPr>
        <w:pStyle w:val="StandardWeb"/>
      </w:pPr>
      <w:r>
        <w:t>Wenn der Richter also richtet,</w:t>
      </w:r>
      <w:r>
        <w:br/>
        <w:t>Wird, was heimlich war, berichtet,</w:t>
      </w:r>
      <w:r>
        <w:br/>
      </w:r>
      <w:proofErr w:type="spellStart"/>
      <w:r>
        <w:t>Ungerochen</w:t>
      </w:r>
      <w:proofErr w:type="spellEnd"/>
      <w:r>
        <w:t xml:space="preserve"> nichts geschlichtet.</w:t>
      </w:r>
    </w:p>
    <w:p w14:paraId="0114A2D3" w14:textId="77777777" w:rsidR="004A02C8" w:rsidRDefault="004A02C8" w:rsidP="00697794">
      <w:pPr>
        <w:pStyle w:val="StandardWeb"/>
      </w:pPr>
      <w:r>
        <w:t xml:space="preserve">Ach, was </w:t>
      </w:r>
      <w:proofErr w:type="spellStart"/>
      <w:r>
        <w:t>werd</w:t>
      </w:r>
      <w:proofErr w:type="spellEnd"/>
      <w:r>
        <w:t>‘ ich Armer sagen?</w:t>
      </w:r>
      <w:r>
        <w:br/>
        <w:t>Wer beschirmt mich vor den Klagen,</w:t>
      </w:r>
      <w:r>
        <w:br/>
        <w:t>Da Gerechte selber zagen?</w:t>
      </w:r>
    </w:p>
    <w:p w14:paraId="0FB73679" w14:textId="77777777" w:rsidR="004A02C8" w:rsidRDefault="004A02C8" w:rsidP="00697794">
      <w:pPr>
        <w:pStyle w:val="StandardWeb"/>
      </w:pPr>
      <w:r>
        <w:t>König, furchtbar hoch erhaben,</w:t>
      </w:r>
      <w:r>
        <w:br/>
        <w:t>Frei sind deiner Gnade Gaben;</w:t>
      </w:r>
      <w:r>
        <w:br/>
      </w:r>
      <w:proofErr w:type="spellStart"/>
      <w:r>
        <w:t>woll</w:t>
      </w:r>
      <w:proofErr w:type="spellEnd"/>
      <w:r>
        <w:t>‘ auch mich mit ihnen laben!</w:t>
      </w:r>
    </w:p>
    <w:p w14:paraId="02B16DD2" w14:textId="77777777" w:rsidR="004A02C8" w:rsidRDefault="004A02C8" w:rsidP="00697794">
      <w:pPr>
        <w:pStyle w:val="StandardWeb"/>
      </w:pPr>
      <w:r>
        <w:t xml:space="preserve">Milder Jesu, </w:t>
      </w:r>
      <w:proofErr w:type="spellStart"/>
      <w:r>
        <w:t>woll</w:t>
      </w:r>
      <w:proofErr w:type="spellEnd"/>
      <w:r>
        <w:t>‘ erwägen,</w:t>
      </w:r>
      <w:r>
        <w:br/>
        <w:t xml:space="preserve">Dass du </w:t>
      </w:r>
      <w:proofErr w:type="spellStart"/>
      <w:r>
        <w:t>kamest</w:t>
      </w:r>
      <w:proofErr w:type="spellEnd"/>
      <w:r>
        <w:t xml:space="preserve"> meinetwegen,</w:t>
      </w:r>
      <w:r>
        <w:br/>
        <w:t>Um mein Heil alsdann zu heben!</w:t>
      </w:r>
    </w:p>
    <w:p w14:paraId="6BCEB032" w14:textId="77777777" w:rsidR="004A02C8" w:rsidRDefault="004A02C8" w:rsidP="00697794">
      <w:pPr>
        <w:pStyle w:val="StandardWeb"/>
      </w:pPr>
      <w:r>
        <w:t>Ich war Ziel ja deines Strebens,</w:t>
      </w:r>
      <w:r>
        <w:br/>
        <w:t>Kreuzestod, der Preis des Lebens;</w:t>
      </w:r>
      <w:r>
        <w:br/>
        <w:t>So viel Müh‘ sei nicht vergebens.</w:t>
      </w:r>
    </w:p>
    <w:p w14:paraId="734A5860" w14:textId="77777777" w:rsidR="004A02C8" w:rsidRDefault="004A02C8" w:rsidP="00697794">
      <w:pPr>
        <w:pStyle w:val="StandardWeb"/>
      </w:pPr>
      <w:r>
        <w:t>Richter der gerechten Rache,</w:t>
      </w:r>
      <w:r>
        <w:br/>
        <w:t>Nachsicht üb‘ in meiner Sache,</w:t>
      </w:r>
      <w:r>
        <w:br/>
        <w:t>Eh‘ zum letzten ich erwache.</w:t>
      </w:r>
    </w:p>
    <w:p w14:paraId="062D4AE6" w14:textId="77777777" w:rsidR="004A02C8" w:rsidRDefault="004A02C8" w:rsidP="00697794">
      <w:pPr>
        <w:pStyle w:val="StandardWeb"/>
      </w:pPr>
      <w:r>
        <w:t>Reuig muss ich Angst erdulden,</w:t>
      </w:r>
      <w:r>
        <w:br/>
        <w:t xml:space="preserve">Tief </w:t>
      </w:r>
      <w:proofErr w:type="spellStart"/>
      <w:r>
        <w:t>erröthend</w:t>
      </w:r>
      <w:proofErr w:type="spellEnd"/>
      <w:r>
        <w:t xml:space="preserve"> vor den Schulden:</w:t>
      </w:r>
      <w:r>
        <w:br/>
        <w:t xml:space="preserve">Sieh‘ mich </w:t>
      </w:r>
      <w:proofErr w:type="spellStart"/>
      <w:r>
        <w:t>Fleh’nden</w:t>
      </w:r>
      <w:proofErr w:type="spellEnd"/>
      <w:r>
        <w:t>, Gott, mit Hulden!</w:t>
      </w:r>
    </w:p>
    <w:p w14:paraId="129EFBF3" w14:textId="77777777" w:rsidR="004A02C8" w:rsidRDefault="004A02C8" w:rsidP="00697794">
      <w:pPr>
        <w:pStyle w:val="StandardWeb"/>
      </w:pPr>
      <w:r>
        <w:t>Du, der lossprach einst Marien</w:t>
      </w:r>
      <w:r>
        <w:br/>
        <w:t>Und dem Schächer selbst verziehen,</w:t>
      </w:r>
      <w:r>
        <w:br/>
        <w:t>Hast mir Hoffnung auch verliehen.</w:t>
      </w:r>
    </w:p>
    <w:p w14:paraId="78345B10" w14:textId="77777777" w:rsidR="004A02C8" w:rsidRDefault="004A02C8" w:rsidP="00697794">
      <w:pPr>
        <w:pStyle w:val="StandardWeb"/>
      </w:pPr>
      <w:r>
        <w:t xml:space="preserve">Mein Gebet gilt nicht so </w:t>
      </w:r>
      <w:proofErr w:type="spellStart"/>
      <w:r>
        <w:t>theuer</w:t>
      </w:r>
      <w:proofErr w:type="spellEnd"/>
      <w:r>
        <w:t>,</w:t>
      </w:r>
      <w:r>
        <w:br/>
        <w:t>Aber lass mich, o du Treuer,</w:t>
      </w:r>
      <w:r>
        <w:br/>
        <w:t xml:space="preserve">Nicht </w:t>
      </w:r>
      <w:proofErr w:type="spellStart"/>
      <w:r>
        <w:t>vergeh’n</w:t>
      </w:r>
      <w:proofErr w:type="spellEnd"/>
      <w:r>
        <w:t xml:space="preserve"> im </w:t>
      </w:r>
      <w:proofErr w:type="spellStart"/>
      <w:r>
        <w:t>ew’gen</w:t>
      </w:r>
      <w:proofErr w:type="spellEnd"/>
      <w:r>
        <w:t xml:space="preserve"> Feuer.</w:t>
      </w:r>
    </w:p>
    <w:p w14:paraId="0B966116" w14:textId="77777777" w:rsidR="004A02C8" w:rsidRDefault="004A02C8" w:rsidP="00697794">
      <w:pPr>
        <w:pStyle w:val="StandardWeb"/>
      </w:pPr>
      <w:r>
        <w:t>Zu den Schafen lass mich kommen,</w:t>
      </w:r>
      <w:r>
        <w:br/>
        <w:t>Fern den Böcken, angenommen</w:t>
      </w:r>
      <w:r>
        <w:br/>
        <w:t>Dir zur Rechten bei den Frommen.</w:t>
      </w:r>
    </w:p>
    <w:p w14:paraId="23174E9A" w14:textId="77777777" w:rsidR="004A02C8" w:rsidRDefault="004A02C8" w:rsidP="00697794">
      <w:pPr>
        <w:pStyle w:val="StandardWeb"/>
      </w:pPr>
      <w:r>
        <w:t xml:space="preserve">Wenn </w:t>
      </w:r>
      <w:proofErr w:type="spellStart"/>
      <w:r>
        <w:t>Verworf’nen</w:t>
      </w:r>
      <w:proofErr w:type="spellEnd"/>
      <w:r>
        <w:t xml:space="preserve"> ohne Schonung</w:t>
      </w:r>
      <w:r>
        <w:br/>
        <w:t>Flammenpein wird zur Belohnung,</w:t>
      </w:r>
      <w:r>
        <w:br/>
        <w:t>Ruf‘ mich in des Segens Wohnung.</w:t>
      </w:r>
    </w:p>
    <w:p w14:paraId="502F39F8" w14:textId="77777777" w:rsidR="004A02C8" w:rsidRDefault="004A02C8" w:rsidP="00697794">
      <w:pPr>
        <w:pStyle w:val="StandardWeb"/>
      </w:pPr>
      <w:r>
        <w:t>Herz, zerknirscht im tiefsten Grunde,</w:t>
      </w:r>
      <w:r>
        <w:br/>
        <w:t>Bete, dass ich noch gesunde,</w:t>
      </w:r>
      <w:r>
        <w:br/>
        <w:t>Sorge für die letzte Stunde.</w:t>
      </w:r>
    </w:p>
    <w:p w14:paraId="45FA3CE1"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57FD195C" w14:textId="584A6915" w:rsidR="004A02C8" w:rsidRDefault="004A02C8" w:rsidP="00697794">
      <w:pPr>
        <w:pStyle w:val="berschrift1"/>
      </w:pPr>
      <w:proofErr w:type="spellStart"/>
      <w:r w:rsidRPr="00BF31A1">
        <w:t>Schmedding</w:t>
      </w:r>
      <w:proofErr w:type="spellEnd"/>
      <w:r w:rsidRPr="00BF31A1">
        <w:t xml:space="preserve">, Johann Heinrich – Dies </w:t>
      </w:r>
      <w:r w:rsidR="00BF31A1" w:rsidRPr="00BF31A1">
        <w:t>Irae</w:t>
      </w:r>
    </w:p>
    <w:p w14:paraId="23C2D017" w14:textId="77777777" w:rsidR="004A02C8" w:rsidRDefault="004A02C8" w:rsidP="00697794">
      <w:pPr>
        <w:pStyle w:val="StandardWeb"/>
      </w:pPr>
      <w:r>
        <w:t>Jener Tag, den Zorn entzündet,</w:t>
      </w:r>
      <w:r>
        <w:br/>
        <w:t>Da die Welt in Asche schwindet,</w:t>
      </w:r>
      <w:r>
        <w:br/>
        <w:t xml:space="preserve">Ward prophetisch uns verkündet. </w:t>
      </w:r>
    </w:p>
    <w:p w14:paraId="03B5CAE4" w14:textId="77777777" w:rsidR="004A02C8" w:rsidRDefault="004A02C8" w:rsidP="00697794">
      <w:pPr>
        <w:pStyle w:val="StandardWeb"/>
      </w:pPr>
      <w:r>
        <w:t>Welch ein Schrecken wird entstehen,</w:t>
      </w:r>
      <w:r>
        <w:br/>
        <w:t>Wenn man aus des Himmels Höhen</w:t>
      </w:r>
      <w:r>
        <w:br/>
        <w:t xml:space="preserve">Wird den Richter kommen sehen! </w:t>
      </w:r>
    </w:p>
    <w:p w14:paraId="703539B5" w14:textId="77777777" w:rsidR="004A02C8" w:rsidRDefault="004A02C8" w:rsidP="00697794">
      <w:pPr>
        <w:pStyle w:val="StandardWeb"/>
      </w:pPr>
      <w:r>
        <w:t>Die Posaune wird erklingen,</w:t>
      </w:r>
      <w:r>
        <w:br/>
        <w:t xml:space="preserve">In die </w:t>
      </w:r>
      <w:proofErr w:type="spellStart"/>
      <w:r>
        <w:t>Todtengrüfte</w:t>
      </w:r>
      <w:proofErr w:type="spellEnd"/>
      <w:r>
        <w:t xml:space="preserve"> dringen,</w:t>
      </w:r>
      <w:r>
        <w:br/>
        <w:t xml:space="preserve">Alle vor den Thron zu bringen. </w:t>
      </w:r>
    </w:p>
    <w:p w14:paraId="44F3CD63" w14:textId="77777777" w:rsidR="004A02C8" w:rsidRDefault="004A02C8" w:rsidP="00697794">
      <w:pPr>
        <w:pStyle w:val="StandardWeb"/>
      </w:pPr>
      <w:r>
        <w:t>Tod und Schöpfung werden beben,</w:t>
      </w:r>
      <w:r>
        <w:br/>
        <w:t>Wenn, um Rechenschaft zu geben,</w:t>
      </w:r>
      <w:r>
        <w:br/>
        <w:t xml:space="preserve">Die </w:t>
      </w:r>
      <w:proofErr w:type="spellStart"/>
      <w:r>
        <w:t>Entschlafnen</w:t>
      </w:r>
      <w:proofErr w:type="spellEnd"/>
      <w:r>
        <w:t xml:space="preserve"> sich erheben. </w:t>
      </w:r>
    </w:p>
    <w:p w14:paraId="581B39E3" w14:textId="77777777" w:rsidR="004A02C8" w:rsidRDefault="004A02C8" w:rsidP="00697794">
      <w:pPr>
        <w:pStyle w:val="StandardWeb"/>
      </w:pPr>
      <w:r>
        <w:t>Sieh, ein Buch ist aufgeschlagen,</w:t>
      </w:r>
      <w:r>
        <w:br/>
        <w:t>Da von Jedes Lebenstagen</w:t>
      </w:r>
      <w:r>
        <w:br/>
        <w:t xml:space="preserve">Sind die Sünden eingetragen. </w:t>
      </w:r>
    </w:p>
    <w:p w14:paraId="27889B06" w14:textId="77777777" w:rsidR="004A02C8" w:rsidRDefault="004A02C8" w:rsidP="00697794">
      <w:pPr>
        <w:pStyle w:val="StandardWeb"/>
      </w:pPr>
      <w:r>
        <w:t>Alles wird zu Tage kommen,</w:t>
      </w:r>
      <w:r>
        <w:br/>
        <w:t>Wann der Richter Sitz genommen,</w:t>
      </w:r>
      <w:r>
        <w:br/>
        <w:t xml:space="preserve">Und der Ahndung nichts entkommen. </w:t>
      </w:r>
    </w:p>
    <w:p w14:paraId="3EAFFBB0" w14:textId="77777777" w:rsidR="004A02C8" w:rsidRDefault="004A02C8" w:rsidP="00697794">
      <w:pPr>
        <w:pStyle w:val="StandardWeb"/>
      </w:pPr>
      <w:r>
        <w:t>Was will dann ich Armer sagen?</w:t>
      </w:r>
      <w:r>
        <w:br/>
        <w:t>Wen um Beistand will ich fragen,</w:t>
      </w:r>
      <w:r>
        <w:br/>
        <w:t xml:space="preserve">Da beinah die Frommen zagen? </w:t>
      </w:r>
    </w:p>
    <w:p w14:paraId="005765DC" w14:textId="77777777" w:rsidR="004A02C8" w:rsidRDefault="004A02C8" w:rsidP="00697794">
      <w:pPr>
        <w:pStyle w:val="StandardWeb"/>
      </w:pPr>
      <w:r>
        <w:t>König auf dem Schreckensthrone!</w:t>
      </w:r>
      <w:r>
        <w:br/>
        <w:t>Niemand hat ein Recht zum Lohne;</w:t>
      </w:r>
      <w:r>
        <w:br/>
        <w:t xml:space="preserve">Quell der Gnaden, ach, verschone! </w:t>
      </w:r>
    </w:p>
    <w:p w14:paraId="33EB5102" w14:textId="77777777" w:rsidR="004A02C8" w:rsidRDefault="004A02C8" w:rsidP="00697794">
      <w:pPr>
        <w:pStyle w:val="StandardWeb"/>
      </w:pPr>
      <w:r>
        <w:t xml:space="preserve">Milder Jesu, zu </w:t>
      </w:r>
      <w:proofErr w:type="spellStart"/>
      <w:r>
        <w:t>Gemüthe</w:t>
      </w:r>
      <w:proofErr w:type="spellEnd"/>
      <w:r>
        <w:br/>
        <w:t>Nimm die mir erzeigte Güte,</w:t>
      </w:r>
      <w:r>
        <w:br/>
        <w:t xml:space="preserve">Die mich jenes </w:t>
      </w:r>
      <w:proofErr w:type="spellStart"/>
      <w:r>
        <w:t>Tag’s</w:t>
      </w:r>
      <w:proofErr w:type="spellEnd"/>
      <w:r>
        <w:t xml:space="preserve"> behüte. </w:t>
      </w:r>
    </w:p>
    <w:p w14:paraId="658F9A62" w14:textId="77777777" w:rsidR="004A02C8" w:rsidRDefault="004A02C8" w:rsidP="00697794">
      <w:pPr>
        <w:pStyle w:val="StandardWeb"/>
      </w:pPr>
      <w:r>
        <w:t>Du bist auf die Welt gekommen,</w:t>
      </w:r>
      <w:r>
        <w:br/>
        <w:t>Hast am Kreuz dein End‘ genommen,</w:t>
      </w:r>
      <w:r>
        <w:br/>
        <w:t xml:space="preserve">So viel Liebe lass mir frommen. </w:t>
      </w:r>
    </w:p>
    <w:p w14:paraId="512295F7" w14:textId="77777777" w:rsidR="004A02C8" w:rsidRDefault="004A02C8" w:rsidP="00697794">
      <w:pPr>
        <w:pStyle w:val="StandardWeb"/>
      </w:pPr>
      <w:r>
        <w:t>Rächer der gerechten Sache,</w:t>
      </w:r>
      <w:r>
        <w:br/>
        <w:t xml:space="preserve">Gnade </w:t>
      </w:r>
      <w:proofErr w:type="spellStart"/>
      <w:r>
        <w:t>gieb</w:t>
      </w:r>
      <w:proofErr w:type="spellEnd"/>
      <w:r>
        <w:t>, eh‘ ich erwache</w:t>
      </w:r>
      <w:r>
        <w:br/>
        <w:t xml:space="preserve">Zu dem Tage deiner Rache. </w:t>
      </w:r>
    </w:p>
    <w:p w14:paraId="36E001F1" w14:textId="77777777" w:rsidR="004A02C8" w:rsidRDefault="004A02C8" w:rsidP="00697794">
      <w:pPr>
        <w:pStyle w:val="StandardWeb"/>
      </w:pPr>
      <w:r>
        <w:t>Sieh‘! ich seufze schuldbefangen,</w:t>
      </w:r>
      <w:r>
        <w:br/>
        <w:t>Schamroth färbet mir die Wangen,</w:t>
      </w:r>
      <w:r>
        <w:br/>
        <w:t xml:space="preserve">Lass mich Gnade, Gott, erlangen! </w:t>
      </w:r>
    </w:p>
    <w:p w14:paraId="4AB752E4" w14:textId="77777777" w:rsidR="004A02C8" w:rsidRDefault="004A02C8" w:rsidP="00697794">
      <w:pPr>
        <w:pStyle w:val="StandardWeb"/>
      </w:pPr>
      <w:r>
        <w:t>Da dem Schächer und Marien</w:t>
      </w:r>
      <w:r>
        <w:br/>
        <w:t>Magdalenen du verziehen,</w:t>
      </w:r>
      <w:r>
        <w:br/>
        <w:t xml:space="preserve">Hast auch Hoffnung mir verliehen. </w:t>
      </w:r>
    </w:p>
    <w:p w14:paraId="75F3D495" w14:textId="77777777" w:rsidR="004A02C8" w:rsidRDefault="004A02C8" w:rsidP="00697794">
      <w:pPr>
        <w:pStyle w:val="StandardWeb"/>
      </w:pPr>
      <w:r>
        <w:t>Zwar ist ohne Werth mein Flehen,</w:t>
      </w:r>
      <w:r>
        <w:br/>
        <w:t>Doch aus Güte lass geschehen,</w:t>
      </w:r>
      <w:r>
        <w:br/>
        <w:t xml:space="preserve">Dass der Höll‘ ich </w:t>
      </w:r>
      <w:proofErr w:type="spellStart"/>
      <w:r>
        <w:t>mög</w:t>
      </w:r>
      <w:proofErr w:type="spellEnd"/>
      <w:r>
        <w:t xml:space="preserve">‘ entgehen. </w:t>
      </w:r>
    </w:p>
    <w:p w14:paraId="262F5D94" w14:textId="77777777" w:rsidR="004A02C8" w:rsidRDefault="004A02C8" w:rsidP="00697794">
      <w:pPr>
        <w:pStyle w:val="StandardWeb"/>
      </w:pPr>
      <w:r>
        <w:t>Zu den Schäflein mich geselle,</w:t>
      </w:r>
      <w:r>
        <w:br/>
        <w:t>Nicht mich zu den Böcken stelle,</w:t>
      </w:r>
      <w:r>
        <w:br/>
        <w:t xml:space="preserve">Dort, an deines Thrones Schwelle. </w:t>
      </w:r>
    </w:p>
    <w:p w14:paraId="0225BD94" w14:textId="77777777" w:rsidR="004A02C8" w:rsidRDefault="004A02C8" w:rsidP="00697794">
      <w:pPr>
        <w:pStyle w:val="StandardWeb"/>
      </w:pPr>
      <w:r>
        <w:t xml:space="preserve">Mit den </w:t>
      </w:r>
      <w:proofErr w:type="spellStart"/>
      <w:r>
        <w:t>Sel’gen</w:t>
      </w:r>
      <w:proofErr w:type="spellEnd"/>
      <w:r>
        <w:t xml:space="preserve"> mich zusammen</w:t>
      </w:r>
      <w:r>
        <w:br/>
        <w:t>Führe, wann du zu den Flammen</w:t>
      </w:r>
      <w:r>
        <w:br/>
        <w:t xml:space="preserve">Die Verruchten wirst verdammen. </w:t>
      </w:r>
    </w:p>
    <w:p w14:paraId="7CE67CD3" w14:textId="77777777" w:rsidR="004A02C8" w:rsidRDefault="004A02C8" w:rsidP="00697794">
      <w:pPr>
        <w:pStyle w:val="StandardWeb"/>
      </w:pPr>
      <w:r>
        <w:t>Dir erheb‘ ich Herz und Hände,</w:t>
      </w:r>
      <w:r>
        <w:br/>
        <w:t>Flehend ich zu dir mich wende,</w:t>
      </w:r>
      <w:r>
        <w:br/>
        <w:t xml:space="preserve">Herr, </w:t>
      </w:r>
      <w:proofErr w:type="spellStart"/>
      <w:r>
        <w:t>verleih</w:t>
      </w:r>
      <w:proofErr w:type="spellEnd"/>
      <w:r>
        <w:t xml:space="preserve"> ein gutes Ende. </w:t>
      </w:r>
    </w:p>
    <w:p w14:paraId="314FB559" w14:textId="77777777" w:rsidR="004A02C8" w:rsidRDefault="004A02C8" w:rsidP="00697794">
      <w:pPr>
        <w:pStyle w:val="StandardWeb"/>
      </w:pPr>
      <w:r>
        <w:t>Jenen Tag, – er ist voll Jammer, –</w:t>
      </w:r>
      <w:r>
        <w:br/>
        <w:t xml:space="preserve">Da aus seiner </w:t>
      </w:r>
      <w:proofErr w:type="spellStart"/>
      <w:r>
        <w:t>Todtenkammer</w:t>
      </w:r>
      <w:proofErr w:type="spellEnd"/>
      <w:r>
        <w:br/>
        <w:t>Wird der Schuldige erstehen:</w:t>
      </w:r>
      <w:r>
        <w:br/>
        <w:t xml:space="preserve">Gott, lass Huld für Recht ergehen. </w:t>
      </w:r>
    </w:p>
    <w:p w14:paraId="59ECEA20" w14:textId="77777777" w:rsidR="004A02C8" w:rsidRDefault="004A02C8" w:rsidP="00697794">
      <w:pPr>
        <w:pStyle w:val="StandardWeb"/>
      </w:pPr>
      <w:r>
        <w:t>Milder Jesu, schenke du,</w:t>
      </w:r>
      <w:r>
        <w:br/>
        <w:t xml:space="preserve">Ihnen, Herr, die </w:t>
      </w:r>
      <w:proofErr w:type="spellStart"/>
      <w:r>
        <w:t>ew’ge</w:t>
      </w:r>
      <w:proofErr w:type="spellEnd"/>
      <w:r>
        <w:t xml:space="preserve"> Ruh.</w:t>
      </w:r>
      <w:r>
        <w:br/>
        <w:t xml:space="preserve">Amen. </w:t>
      </w:r>
    </w:p>
    <w:p w14:paraId="6BBF1E79"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62D447D7" w14:textId="30BF7588" w:rsidR="004A02C8" w:rsidRDefault="00BF31A1" w:rsidP="00697794">
      <w:pPr>
        <w:pStyle w:val="berschrift1"/>
      </w:pPr>
      <w:r>
        <w:t xml:space="preserve">Schoch, </w:t>
      </w:r>
      <w:r w:rsidR="004A02C8" w:rsidRPr="00BF31A1">
        <w:t xml:space="preserve">Schoch – Dies </w:t>
      </w:r>
      <w:proofErr w:type="spellStart"/>
      <w:r w:rsidRPr="00BF31A1">
        <w:t>irae</w:t>
      </w:r>
      <w:proofErr w:type="spellEnd"/>
    </w:p>
    <w:p w14:paraId="04D4EB7C" w14:textId="77777777" w:rsidR="004A02C8" w:rsidRDefault="004A02C8" w:rsidP="00697794">
      <w:pPr>
        <w:pStyle w:val="StandardWeb"/>
      </w:pPr>
      <w:r>
        <w:t>1. Tag des Zorns! Dein Brand verzehret</w:t>
      </w:r>
      <w:r>
        <w:br/>
        <w:t>Einst die Schöpfung, wie verkläret</w:t>
      </w:r>
      <w:r>
        <w:br/>
        <w:t>David und Sibylla lehret.</w:t>
      </w:r>
    </w:p>
    <w:p w14:paraId="775AA87E" w14:textId="77777777" w:rsidR="004A02C8" w:rsidRDefault="004A02C8" w:rsidP="00697794">
      <w:pPr>
        <w:pStyle w:val="StandardWeb"/>
      </w:pPr>
      <w:r>
        <w:t>2. Welch ein Schrecken wird entstehen,</w:t>
      </w:r>
      <w:r>
        <w:br/>
        <w:t>Wenn der Richter kommt, zu sehen</w:t>
      </w:r>
      <w:r>
        <w:br/>
        <w:t>Alles pünktlich, was geschehen!</w:t>
      </w:r>
    </w:p>
    <w:p w14:paraId="6BFEEFAB" w14:textId="77777777" w:rsidR="004A02C8" w:rsidRDefault="004A02C8" w:rsidP="00697794">
      <w:pPr>
        <w:pStyle w:val="StandardWeb"/>
      </w:pPr>
      <w:r>
        <w:t>3. Graus wird der Posaune Schallen</w:t>
      </w:r>
      <w:r>
        <w:br/>
        <w:t>Durch der Länder Gräber hallen,</w:t>
      </w:r>
      <w:r>
        <w:br/>
        <w:t>Hin zum Thron gebietend Allen.</w:t>
      </w:r>
    </w:p>
    <w:p w14:paraId="2E3D63BD" w14:textId="77777777" w:rsidR="004A02C8" w:rsidRDefault="004A02C8" w:rsidP="00697794">
      <w:pPr>
        <w:pStyle w:val="StandardWeb"/>
      </w:pPr>
      <w:r>
        <w:t>4. Tod und Schöpfung werden beben,</w:t>
      </w:r>
      <w:r>
        <w:br/>
        <w:t>Wann die Leichen sich erheben,</w:t>
      </w:r>
      <w:r>
        <w:br/>
        <w:t>Antwort im Gericht zu geben.</w:t>
      </w:r>
    </w:p>
    <w:p w14:paraId="042823CE" w14:textId="77777777" w:rsidR="004A02C8" w:rsidRDefault="004A02C8" w:rsidP="00697794">
      <w:pPr>
        <w:pStyle w:val="StandardWeb"/>
      </w:pPr>
      <w:r>
        <w:t xml:space="preserve">5. Ein </w:t>
      </w:r>
      <w:proofErr w:type="spellStart"/>
      <w:r>
        <w:t>geschrieb’nes</w:t>
      </w:r>
      <w:proofErr w:type="spellEnd"/>
      <w:r>
        <w:t xml:space="preserve"> Buch wird sagen</w:t>
      </w:r>
      <w:r>
        <w:br/>
        <w:t>Alles, was sich zugetragen,</w:t>
      </w:r>
      <w:r>
        <w:br/>
        <w:t>Auf zum Weltgericht geschlagen.</w:t>
      </w:r>
    </w:p>
    <w:p w14:paraId="12F236A8" w14:textId="77777777" w:rsidR="004A02C8" w:rsidRDefault="004A02C8" w:rsidP="00697794">
      <w:pPr>
        <w:pStyle w:val="StandardWeb"/>
      </w:pPr>
      <w:r>
        <w:t>6. Sitzt der Richter, hilft kein Sträuben,</w:t>
      </w:r>
      <w:r>
        <w:br/>
        <w:t>Kund wird das geheimste Treiben,</w:t>
      </w:r>
      <w:r>
        <w:br/>
        <w:t xml:space="preserve">Nichts wird </w:t>
      </w:r>
      <w:proofErr w:type="spellStart"/>
      <w:r>
        <w:t>unvergolten</w:t>
      </w:r>
      <w:proofErr w:type="spellEnd"/>
      <w:r>
        <w:t xml:space="preserve"> bleiben.</w:t>
      </w:r>
    </w:p>
    <w:p w14:paraId="712793EF" w14:textId="77777777" w:rsidR="004A02C8" w:rsidRDefault="004A02C8" w:rsidP="00697794">
      <w:pPr>
        <w:pStyle w:val="StandardWeb"/>
      </w:pPr>
      <w:r>
        <w:t>7. Was kann sagen ich beklommen?</w:t>
      </w:r>
      <w:r>
        <w:br/>
        <w:t>Wer kann mir zu Hilfe kommen,</w:t>
      </w:r>
      <w:r>
        <w:br/>
        <w:t>Da kaum sicher sind die Frommen?</w:t>
      </w:r>
    </w:p>
    <w:p w14:paraId="16632DEA" w14:textId="77777777" w:rsidR="004A02C8" w:rsidRDefault="004A02C8" w:rsidP="00697794">
      <w:pPr>
        <w:pStyle w:val="StandardWeb"/>
      </w:pPr>
      <w:r>
        <w:t>8. König, Glanz der Majestäten,</w:t>
      </w:r>
      <w:r>
        <w:br/>
        <w:t>Gütig rettend, was zu retten,</w:t>
      </w:r>
      <w:r>
        <w:br/>
        <w:t>Lass auch mich dein Heil betreten!</w:t>
      </w:r>
    </w:p>
    <w:p w14:paraId="75E527AC" w14:textId="77777777" w:rsidR="004A02C8" w:rsidRDefault="004A02C8" w:rsidP="00697794">
      <w:pPr>
        <w:pStyle w:val="StandardWeb"/>
      </w:pPr>
      <w:r>
        <w:t>9. Zähle, Jesu, deine Schritte</w:t>
      </w:r>
      <w:r>
        <w:br/>
        <w:t>Auch für mich, dass deine Güte</w:t>
      </w:r>
      <w:r>
        <w:br/>
        <w:t>Mich an jenem Tag behüte!</w:t>
      </w:r>
    </w:p>
    <w:p w14:paraId="732FDE21" w14:textId="77777777" w:rsidR="004A02C8" w:rsidRDefault="004A02C8" w:rsidP="00697794">
      <w:pPr>
        <w:pStyle w:val="StandardWeb"/>
      </w:pPr>
      <w:r>
        <w:t>10. Hast gesucht mich Zeit des Lebens,</w:t>
      </w:r>
      <w:r>
        <w:br/>
        <w:t>Mich erlöst am Kreuz; vergebens</w:t>
      </w:r>
      <w:r>
        <w:br/>
        <w:t>Sei nicht solche Müh‘ des Strebens.</w:t>
      </w:r>
    </w:p>
    <w:p w14:paraId="0E698084" w14:textId="77777777" w:rsidR="004A02C8" w:rsidRDefault="004A02C8" w:rsidP="00697794">
      <w:pPr>
        <w:pStyle w:val="StandardWeb"/>
      </w:pPr>
      <w:r>
        <w:t>11. Strenge Hand des Allgenauen</w:t>
      </w:r>
      <w:r>
        <w:br/>
        <w:t>Lass herab Verzeihung tauen</w:t>
      </w:r>
      <w:r>
        <w:br/>
        <w:t>Vor des Rechnungstages Grauen!</w:t>
      </w:r>
    </w:p>
    <w:p w14:paraId="00740A6B" w14:textId="77777777" w:rsidR="004A02C8" w:rsidRDefault="004A02C8" w:rsidP="00697794">
      <w:pPr>
        <w:pStyle w:val="StandardWeb"/>
      </w:pPr>
      <w:r>
        <w:t>12. Wie ein Schuldiger im Drange</w:t>
      </w:r>
      <w:r>
        <w:br/>
        <w:t>Seufz‘ ich: Schuld färbt meine Wange,</w:t>
      </w:r>
      <w:r>
        <w:br/>
        <w:t xml:space="preserve">Gib, dass Gnad‘ mein </w:t>
      </w:r>
      <w:proofErr w:type="spellStart"/>
      <w:r>
        <w:t>Fleh’n</w:t>
      </w:r>
      <w:proofErr w:type="spellEnd"/>
      <w:r>
        <w:t xml:space="preserve"> erlange!</w:t>
      </w:r>
    </w:p>
    <w:p w14:paraId="7EC062C4" w14:textId="77777777" w:rsidR="004A02C8" w:rsidRDefault="004A02C8" w:rsidP="00697794">
      <w:pPr>
        <w:pStyle w:val="StandardWeb"/>
      </w:pPr>
      <w:r>
        <w:t>13. Du, der einst vergab Marien,</w:t>
      </w:r>
      <w:r>
        <w:br/>
        <w:t>Der dem Schächer hat verziehen,</w:t>
      </w:r>
      <w:r>
        <w:br/>
        <w:t>Hast auch Hoffnung mir verliehen.</w:t>
      </w:r>
    </w:p>
    <w:p w14:paraId="3599E660" w14:textId="77777777" w:rsidR="004A02C8" w:rsidRDefault="004A02C8" w:rsidP="00697794">
      <w:pPr>
        <w:pStyle w:val="StandardWeb"/>
      </w:pPr>
      <w:r>
        <w:t>14. Höre mein unwürdig Flehen!</w:t>
      </w:r>
      <w:r>
        <w:br/>
        <w:t>Milder, lass mich in den Wehen</w:t>
      </w:r>
      <w:r>
        <w:br/>
      </w:r>
      <w:proofErr w:type="spellStart"/>
      <w:r>
        <w:t>Ew’ger</w:t>
      </w:r>
      <w:proofErr w:type="spellEnd"/>
      <w:r>
        <w:t xml:space="preserve"> Flammen nicht vergehen!</w:t>
      </w:r>
    </w:p>
    <w:p w14:paraId="6C27C8EA" w14:textId="77777777" w:rsidR="004A02C8" w:rsidRDefault="004A02C8" w:rsidP="00697794">
      <w:pPr>
        <w:pStyle w:val="StandardWeb"/>
      </w:pPr>
      <w:r>
        <w:t>15. Lass mich zu den Schafen eilen,</w:t>
      </w:r>
      <w:r>
        <w:br/>
        <w:t>Von den Böcken ab mich teilen,</w:t>
      </w:r>
      <w:r>
        <w:br/>
        <w:t>Und zur rechten Seite weilen!</w:t>
      </w:r>
    </w:p>
    <w:p w14:paraId="4D53A341" w14:textId="77777777" w:rsidR="004A02C8" w:rsidRDefault="004A02C8" w:rsidP="00697794">
      <w:pPr>
        <w:pStyle w:val="StandardWeb"/>
      </w:pPr>
      <w:r>
        <w:t xml:space="preserve">16. Stürzt </w:t>
      </w:r>
      <w:proofErr w:type="spellStart"/>
      <w:r>
        <w:t>in’s</w:t>
      </w:r>
      <w:proofErr w:type="spellEnd"/>
      <w:r>
        <w:t xml:space="preserve"> Feuer dein Vergelten</w:t>
      </w:r>
      <w:r>
        <w:br/>
        <w:t>Die besiegten Linksgestellten,</w:t>
      </w:r>
      <w:r>
        <w:br/>
        <w:t>Ruf‘ mich mit den Auserwählten!</w:t>
      </w:r>
    </w:p>
    <w:p w14:paraId="1CAAE455" w14:textId="77777777" w:rsidR="004A02C8" w:rsidRDefault="004A02C8" w:rsidP="00697794">
      <w:pPr>
        <w:pStyle w:val="StandardWeb"/>
      </w:pPr>
      <w:r>
        <w:t>17. Hör‘, mein Herz, wie Staub zerschlagen</w:t>
      </w:r>
      <w:r>
        <w:br/>
        <w:t>Zu dir fleht es voll Verzagen,</w:t>
      </w:r>
      <w:r>
        <w:br/>
        <w:t>Für mein Ende Sorg‘ zu tragen.</w:t>
      </w:r>
    </w:p>
    <w:p w14:paraId="6306640C" w14:textId="77777777" w:rsidR="004A02C8" w:rsidRDefault="004A02C8" w:rsidP="00697794">
      <w:pPr>
        <w:pStyle w:val="StandardWeb"/>
      </w:pPr>
      <w:r>
        <w:t>18. Dies der Tag, der tränenreiche!</w:t>
      </w:r>
      <w:r>
        <w:br/>
        <w:t xml:space="preserve">Wo des </w:t>
      </w:r>
      <w:proofErr w:type="spellStart"/>
      <w:r>
        <w:t>sünd’gen</w:t>
      </w:r>
      <w:proofErr w:type="spellEnd"/>
      <w:r>
        <w:t xml:space="preserve"> Menschen Leiche</w:t>
      </w:r>
      <w:r>
        <w:br/>
        <w:t xml:space="preserve">Zum Gericht wird </w:t>
      </w:r>
      <w:proofErr w:type="spellStart"/>
      <w:r>
        <w:t>auferstehn</w:t>
      </w:r>
      <w:proofErr w:type="spellEnd"/>
      <w:r>
        <w:t>.</w:t>
      </w:r>
      <w:r>
        <w:br/>
        <w:t>Lass ihn, Gott, Erbarmung sehn!</w:t>
      </w:r>
    </w:p>
    <w:p w14:paraId="4EC41863"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732D4721" w14:textId="39B484E3" w:rsidR="004A02C8" w:rsidRDefault="00BF31A1" w:rsidP="00697794">
      <w:pPr>
        <w:pStyle w:val="berschrift1"/>
        <w:rPr>
          <w:sz w:val="48"/>
        </w:rPr>
      </w:pPr>
      <w:proofErr w:type="spellStart"/>
      <w:r>
        <w:t>Silbert</w:t>
      </w:r>
      <w:proofErr w:type="spellEnd"/>
      <w:r>
        <w:t xml:space="preserve">, </w:t>
      </w:r>
      <w:r w:rsidR="004A02C8" w:rsidRPr="00BF31A1">
        <w:t xml:space="preserve">Johann Peter – Dies </w:t>
      </w:r>
      <w:r w:rsidRPr="00BF31A1">
        <w:t>Irae</w:t>
      </w:r>
    </w:p>
    <w:p w14:paraId="2B0EBC71" w14:textId="77777777" w:rsidR="004A02C8" w:rsidRDefault="004A02C8" w:rsidP="00697794">
      <w:pPr>
        <w:pStyle w:val="StandardWeb"/>
      </w:pPr>
      <w:r>
        <w:t>Tag des Zornes, furchtbar stille!</w:t>
      </w:r>
      <w:r>
        <w:br/>
        <w:t>Du verglühst des Erdballs Fülle,</w:t>
      </w:r>
      <w:r>
        <w:br/>
        <w:t>Zeugt mit David die Sibylle.</w:t>
      </w:r>
    </w:p>
    <w:p w14:paraId="6F6013D7" w14:textId="77777777" w:rsidR="004A02C8" w:rsidRDefault="004A02C8" w:rsidP="00697794">
      <w:pPr>
        <w:pStyle w:val="StandardWeb"/>
      </w:pPr>
      <w:r>
        <w:t>Welch ein Zittern und Erbeben,</w:t>
      </w:r>
      <w:r>
        <w:br/>
        <w:t>Wird im Glanz der Richter schweben,</w:t>
      </w:r>
      <w:r>
        <w:br/>
        <w:t>Streng zu sichten Aller Leben!</w:t>
      </w:r>
    </w:p>
    <w:p w14:paraId="53E6024F" w14:textId="77777777" w:rsidR="004A02C8" w:rsidRDefault="004A02C8" w:rsidP="00697794">
      <w:pPr>
        <w:pStyle w:val="StandardWeb"/>
      </w:pPr>
      <w:r>
        <w:t>Hehr wird die Posaune klingen,</w:t>
      </w:r>
      <w:r>
        <w:br/>
        <w:t>Wird durch ferne Grüfte dringen,</w:t>
      </w:r>
      <w:r>
        <w:br/>
        <w:t>Alle vor den Thron zu zwingen.</w:t>
      </w:r>
    </w:p>
    <w:p w14:paraId="39F37D6C" w14:textId="77777777" w:rsidR="004A02C8" w:rsidRDefault="004A02C8" w:rsidP="00697794">
      <w:pPr>
        <w:pStyle w:val="StandardWeb"/>
      </w:pPr>
      <w:r>
        <w:t>Die Natur, der Tod sieht bebend</w:t>
      </w:r>
      <w:r>
        <w:br/>
        <w:t>Das Geschöpf der Gruft entschwebend,</w:t>
      </w:r>
      <w:r>
        <w:br/>
        <w:t>Und dem Richter Antwort gebend.</w:t>
      </w:r>
    </w:p>
    <w:p w14:paraId="4D1F6137" w14:textId="77777777" w:rsidR="004A02C8" w:rsidRDefault="004A02C8" w:rsidP="00697794">
      <w:pPr>
        <w:pStyle w:val="StandardWeb"/>
      </w:pPr>
      <w:r>
        <w:t>Und ein Buch erscheint zur Stunde;</w:t>
      </w:r>
      <w:r>
        <w:br/>
        <w:t>Die, entfaltend jede Kunde,</w:t>
      </w:r>
      <w:r>
        <w:br/>
        <w:t>Liegt dem Weltgericht zum Grunde.</w:t>
      </w:r>
    </w:p>
    <w:p w14:paraId="47E151AC" w14:textId="77777777" w:rsidR="004A02C8" w:rsidRDefault="004A02C8" w:rsidP="00697794">
      <w:pPr>
        <w:pStyle w:val="StandardWeb"/>
      </w:pPr>
      <w:r>
        <w:t>Sitzt der Richter zu Gerichte:</w:t>
      </w:r>
      <w:r>
        <w:br/>
      </w:r>
      <w:proofErr w:type="spellStart"/>
      <w:r>
        <w:t>Kömmt</w:t>
      </w:r>
      <w:proofErr w:type="spellEnd"/>
      <w:r>
        <w:t xml:space="preserve"> das Heimlichste zum Lichte,</w:t>
      </w:r>
      <w:r>
        <w:br/>
        <w:t>Dass er rächend Alles schlichte.</w:t>
      </w:r>
    </w:p>
    <w:p w14:paraId="2A071365" w14:textId="1832A0CD" w:rsidR="004A02C8" w:rsidRDefault="004A02C8" w:rsidP="00697794">
      <w:pPr>
        <w:pStyle w:val="StandardWeb"/>
      </w:pPr>
      <w:r>
        <w:t xml:space="preserve">Wie </w:t>
      </w:r>
      <w:proofErr w:type="spellStart"/>
      <w:r>
        <w:t>werd</w:t>
      </w:r>
      <w:proofErr w:type="spellEnd"/>
      <w:r>
        <w:t xml:space="preserve">‘ </w:t>
      </w:r>
      <w:r w:rsidR="00BF31A1">
        <w:t>Ä</w:t>
      </w:r>
      <w:r>
        <w:t>rmster ich bestehen,</w:t>
      </w:r>
      <w:r>
        <w:br/>
        <w:t>Ach, zu welchem Schirmer flehen,</w:t>
      </w:r>
      <w:r>
        <w:br/>
        <w:t>Da kaum Fromme sicher stehen!</w:t>
      </w:r>
    </w:p>
    <w:p w14:paraId="6C7FD059" w14:textId="77777777" w:rsidR="004A02C8" w:rsidRDefault="004A02C8" w:rsidP="00697794">
      <w:pPr>
        <w:pStyle w:val="StandardWeb"/>
      </w:pPr>
      <w:r>
        <w:t>König schrecklicher Gewalten!</w:t>
      </w:r>
      <w:r>
        <w:br/>
        <w:t>Frei ist deiner Gnade Schalten:</w:t>
      </w:r>
      <w:r>
        <w:br/>
        <w:t>Wolle, Huldquell, mich erhalten!</w:t>
      </w:r>
    </w:p>
    <w:p w14:paraId="7E68CB2F" w14:textId="77777777" w:rsidR="004A02C8" w:rsidRDefault="004A02C8" w:rsidP="00697794">
      <w:pPr>
        <w:pStyle w:val="StandardWeb"/>
      </w:pPr>
      <w:r>
        <w:t>Denke, Jesu! meiner Klage,</w:t>
      </w:r>
      <w:r>
        <w:br/>
        <w:t>Mir galt deine Last und Plage,</w:t>
      </w:r>
      <w:r>
        <w:br/>
        <w:t>Schirme mich an jenem Tage!</w:t>
      </w:r>
    </w:p>
    <w:p w14:paraId="1547B6CC" w14:textId="77777777" w:rsidR="004A02C8" w:rsidRDefault="004A02C8" w:rsidP="00697794">
      <w:pPr>
        <w:pStyle w:val="StandardWeb"/>
      </w:pPr>
      <w:r>
        <w:t>Du hast mich gesucht von Herzen,</w:t>
      </w:r>
      <w:r>
        <w:br/>
        <w:t>Mich am Kreuz erlöst in Schmerzen:</w:t>
      </w:r>
      <w:r>
        <w:br/>
        <w:t>So viel Huld lass nicht verscherzen!</w:t>
      </w:r>
    </w:p>
    <w:p w14:paraId="7B3C7929" w14:textId="77777777" w:rsidR="004A02C8" w:rsidRDefault="004A02C8" w:rsidP="00697794">
      <w:pPr>
        <w:pStyle w:val="StandardWeb"/>
      </w:pPr>
      <w:r>
        <w:t>Richter, der du Recht wirst sprechen!</w:t>
      </w:r>
      <w:r>
        <w:br/>
        <w:t>O erlass‘ mir die Verbrechen,</w:t>
      </w:r>
      <w:r>
        <w:br/>
        <w:t>Eh‘ der Tag erscheint zu rächen!</w:t>
      </w:r>
    </w:p>
    <w:p w14:paraId="5A011DEB" w14:textId="77777777" w:rsidR="004A02C8" w:rsidRDefault="004A02C8" w:rsidP="00697794">
      <w:pPr>
        <w:pStyle w:val="StandardWeb"/>
      </w:pPr>
      <w:r>
        <w:t>Strafbar seufz‘ ich auf mit Bangen;</w:t>
      </w:r>
      <w:r>
        <w:br/>
        <w:t xml:space="preserve">Schuld, sie </w:t>
      </w:r>
      <w:proofErr w:type="spellStart"/>
      <w:r>
        <w:t>röthet</w:t>
      </w:r>
      <w:proofErr w:type="spellEnd"/>
      <w:r>
        <w:t xml:space="preserve"> meine Wangen,</w:t>
      </w:r>
      <w:r>
        <w:br/>
        <w:t>Lass mein Flehen Huld erlangen!</w:t>
      </w:r>
    </w:p>
    <w:p w14:paraId="77E59C4E" w14:textId="77777777" w:rsidR="004A02C8" w:rsidRDefault="004A02C8" w:rsidP="00697794">
      <w:pPr>
        <w:pStyle w:val="StandardWeb"/>
      </w:pPr>
      <w:r>
        <w:t>Der Marien du vergeben,</w:t>
      </w:r>
      <w:r>
        <w:br/>
        <w:t xml:space="preserve">Und den Schächer riefst </w:t>
      </w:r>
      <w:proofErr w:type="spellStart"/>
      <w:r>
        <w:t>in’s</w:t>
      </w:r>
      <w:proofErr w:type="spellEnd"/>
      <w:r>
        <w:t xml:space="preserve"> Leben,</w:t>
      </w:r>
      <w:r>
        <w:br/>
        <w:t>Hast auch Hoffnung mir gegeben.</w:t>
      </w:r>
    </w:p>
    <w:p w14:paraId="3EAA57AB" w14:textId="77777777" w:rsidR="004A02C8" w:rsidRDefault="004A02C8" w:rsidP="00697794">
      <w:pPr>
        <w:pStyle w:val="StandardWeb"/>
      </w:pPr>
      <w:r>
        <w:t>Zwar nicht würdig ist mein Flehen,</w:t>
      </w:r>
      <w:r>
        <w:br/>
        <w:t xml:space="preserve">Doch in </w:t>
      </w:r>
      <w:proofErr w:type="spellStart"/>
      <w:r>
        <w:t>ew’gen</w:t>
      </w:r>
      <w:proofErr w:type="spellEnd"/>
      <w:r>
        <w:t xml:space="preserve"> Feuers Wehen,</w:t>
      </w:r>
      <w:r>
        <w:br/>
        <w:t>Milder, lass mich nicht vergehen!</w:t>
      </w:r>
    </w:p>
    <w:p w14:paraId="27F2145D" w14:textId="77777777" w:rsidR="004A02C8" w:rsidRDefault="004A02C8" w:rsidP="00697794">
      <w:pPr>
        <w:pStyle w:val="StandardWeb"/>
      </w:pPr>
      <w:r>
        <w:t>Lass in deiner Schafe Schaaren,</w:t>
      </w:r>
      <w:r>
        <w:br/>
        <w:t>Fern den Böcken, mich bewahren,</w:t>
      </w:r>
      <w:r>
        <w:br/>
        <w:t>Und zu deiner Rechten fahren.</w:t>
      </w:r>
    </w:p>
    <w:p w14:paraId="0D03F414" w14:textId="77777777" w:rsidR="004A02C8" w:rsidRDefault="004A02C8" w:rsidP="00697794">
      <w:pPr>
        <w:pStyle w:val="StandardWeb"/>
      </w:pPr>
      <w:r>
        <w:t>Rufe, wenn Vermaledeiten</w:t>
      </w:r>
      <w:r>
        <w:br/>
        <w:t>Flammen sich zur Qual bereiten,</w:t>
      </w:r>
      <w:r>
        <w:br/>
        <w:t>Mich mit den Gebenedeiten.</w:t>
      </w:r>
    </w:p>
    <w:p w14:paraId="6BB750E5" w14:textId="77777777" w:rsidR="004A02C8" w:rsidRDefault="004A02C8" w:rsidP="00697794">
      <w:pPr>
        <w:pStyle w:val="StandardWeb"/>
      </w:pPr>
      <w:r>
        <w:t>Tief zerknirscht im Staube wende</w:t>
      </w:r>
      <w:r>
        <w:br/>
        <w:t>Ich zu dir mein Herz: O spende</w:t>
      </w:r>
      <w:r>
        <w:br/>
        <w:t>Mir, o Gott! ein selig Ende!</w:t>
      </w:r>
    </w:p>
    <w:p w14:paraId="7E90BF88" w14:textId="77777777" w:rsidR="00BF31A1" w:rsidRDefault="00BF31A1" w:rsidP="00697794">
      <w:pPr>
        <w:spacing w:after="0" w:line="240" w:lineRule="auto"/>
        <w:rPr>
          <w:rFonts w:eastAsia="Times New Roman"/>
          <w:b/>
          <w:bCs/>
          <w:color w:val="000000"/>
          <w:kern w:val="36"/>
          <w:sz w:val="36"/>
          <w:szCs w:val="48"/>
          <w:lang w:eastAsia="de-DE"/>
        </w:rPr>
      </w:pPr>
      <w:r>
        <w:br w:type="page"/>
      </w:r>
    </w:p>
    <w:p w14:paraId="6C2382C9" w14:textId="21B6193B" w:rsidR="00DE1FBE" w:rsidRDefault="00BF31A1" w:rsidP="00697794">
      <w:pPr>
        <w:pStyle w:val="berschrift1"/>
      </w:pPr>
      <w:r w:rsidRPr="00BF31A1">
        <w:t>Steckling</w:t>
      </w:r>
      <w:r>
        <w:t>,</w:t>
      </w:r>
      <w:r w:rsidRPr="00BF31A1">
        <w:t xml:space="preserve"> </w:t>
      </w:r>
      <w:r w:rsidR="00DE1FBE" w:rsidRPr="00BF31A1">
        <w:t>Ludwig</w:t>
      </w:r>
      <w:r>
        <w:t xml:space="preserve"> </w:t>
      </w:r>
      <w:r w:rsidR="00DE1FBE" w:rsidRPr="00BF31A1">
        <w:t xml:space="preserve">– Dies </w:t>
      </w:r>
      <w:r w:rsidRPr="00BF31A1">
        <w:t>Irae</w:t>
      </w:r>
    </w:p>
    <w:p w14:paraId="295D3748" w14:textId="77777777" w:rsidR="00DE1FBE" w:rsidRDefault="00DE1FBE" w:rsidP="00697794">
      <w:pPr>
        <w:pStyle w:val="StandardWeb"/>
      </w:pPr>
      <w:r>
        <w:rPr>
          <w:rStyle w:val="Hervorhebung"/>
        </w:rPr>
        <w:t>1840</w:t>
      </w:r>
    </w:p>
    <w:p w14:paraId="781E8C1C" w14:textId="77777777" w:rsidR="00DE1FBE" w:rsidRDefault="00DE1FBE" w:rsidP="00697794">
      <w:pPr>
        <w:pStyle w:val="StandardWeb"/>
      </w:pPr>
      <w:r>
        <w:t>Tag der Zorngewalt, der hohen,</w:t>
      </w:r>
      <w:r>
        <w:br/>
        <w:t>Du zerstörst die Welt in Lohen,</w:t>
      </w:r>
      <w:r>
        <w:br/>
        <w:t>Wie Sibyll‘ und David drohen.</w:t>
      </w:r>
    </w:p>
    <w:p w14:paraId="46F20EE6" w14:textId="77777777" w:rsidR="00DE1FBE" w:rsidRDefault="00DE1FBE" w:rsidP="00697794">
      <w:pPr>
        <w:pStyle w:val="StandardWeb"/>
      </w:pPr>
      <w:r>
        <w:t>Welch Erbeben in den Grüften,</w:t>
      </w:r>
      <w:r>
        <w:br/>
        <w:t>Wann der Richter kommt in Lüften,</w:t>
      </w:r>
      <w:r>
        <w:br/>
        <w:t>Des Gerichtes Stuhl zu stiften!</w:t>
      </w:r>
    </w:p>
    <w:p w14:paraId="4F3269CA" w14:textId="77777777" w:rsidR="00DE1FBE" w:rsidRDefault="00DE1FBE" w:rsidP="00697794">
      <w:pPr>
        <w:pStyle w:val="StandardWeb"/>
      </w:pPr>
      <w:r>
        <w:t>Der Posaune Wunderschallen</w:t>
      </w:r>
      <w:r>
        <w:br/>
        <w:t>Öffnet die Begräbnishallen,</w:t>
      </w:r>
      <w:r>
        <w:br/>
        <w:t>Alles muss zum Throne wallen.</w:t>
      </w:r>
    </w:p>
    <w:p w14:paraId="5C115B39" w14:textId="77777777" w:rsidR="00DE1FBE" w:rsidRDefault="00DE1FBE" w:rsidP="00697794">
      <w:pPr>
        <w:pStyle w:val="StandardWeb"/>
      </w:pPr>
      <w:r>
        <w:t>Da erstaunet Tod und Leben,</w:t>
      </w:r>
      <w:r>
        <w:br/>
        <w:t xml:space="preserve">Wann </w:t>
      </w:r>
      <w:proofErr w:type="spellStart"/>
      <w:r>
        <w:t>Verstorb’ne</w:t>
      </w:r>
      <w:proofErr w:type="spellEnd"/>
      <w:r>
        <w:t xml:space="preserve"> sich erheben,</w:t>
      </w:r>
      <w:r>
        <w:br/>
        <w:t>Antwort ihrem Herrn zu geben.</w:t>
      </w:r>
    </w:p>
    <w:p w14:paraId="20E588AE" w14:textId="77777777" w:rsidR="00DE1FBE" w:rsidRDefault="00DE1FBE" w:rsidP="00697794">
      <w:pPr>
        <w:pStyle w:val="StandardWeb"/>
      </w:pPr>
      <w:r>
        <w:t>Und ein Buch wird aufgeschlagen,</w:t>
      </w:r>
      <w:r>
        <w:br/>
        <w:t>Um dem Richter anzusagen</w:t>
      </w:r>
      <w:r>
        <w:br/>
        <w:t>So Belobungen wie Klagen.</w:t>
      </w:r>
    </w:p>
    <w:p w14:paraId="20B92F10" w14:textId="77777777" w:rsidR="00DE1FBE" w:rsidRDefault="00DE1FBE" w:rsidP="00697794">
      <w:pPr>
        <w:pStyle w:val="StandardWeb"/>
      </w:pPr>
      <w:r>
        <w:t>Dunkles bei der Urteilsfällung</w:t>
      </w:r>
      <w:r>
        <w:br/>
        <w:t xml:space="preserve">Bringt er an des Tages </w:t>
      </w:r>
      <w:proofErr w:type="spellStart"/>
      <w:r>
        <w:t>Hellung</w:t>
      </w:r>
      <w:proofErr w:type="spellEnd"/>
      <w:r>
        <w:t>,</w:t>
      </w:r>
      <w:r>
        <w:br/>
        <w:t>Weh dann, Wehe der Verstellung!</w:t>
      </w:r>
    </w:p>
    <w:p w14:paraId="79184E37" w14:textId="77777777" w:rsidR="00697794" w:rsidRDefault="00DE1FBE" w:rsidP="00697794">
      <w:pPr>
        <w:pStyle w:val="StandardWeb"/>
      </w:pPr>
      <w:r>
        <w:t>O wo find‘ ich da Befreiung?</w:t>
      </w:r>
      <w:r>
        <w:br/>
        <w:t>Wo erlang ich Schirmverleihung,</w:t>
      </w:r>
      <w:r>
        <w:br/>
        <w:t>Wann der Beste ruft: Verzeihung?</w:t>
      </w:r>
    </w:p>
    <w:p w14:paraId="7B4F46F6" w14:textId="347D7996" w:rsidR="00DE1FBE" w:rsidRDefault="00DE1FBE" w:rsidP="00697794">
      <w:pPr>
        <w:pStyle w:val="StandardWeb"/>
      </w:pPr>
      <w:r>
        <w:t>Herr der Macht auf Donnerpfaden!</w:t>
      </w:r>
      <w:r>
        <w:br/>
        <w:t>Heiland, heilend mit der Gnaden,</w:t>
      </w:r>
      <w:r>
        <w:br/>
        <w:t>Heile mich von meinem Schaden!</w:t>
      </w:r>
    </w:p>
    <w:p w14:paraId="2B623684" w14:textId="77777777" w:rsidR="00DE1FBE" w:rsidRDefault="00DE1FBE" w:rsidP="00697794">
      <w:pPr>
        <w:pStyle w:val="StandardWeb"/>
      </w:pPr>
      <w:r>
        <w:t>Denke doch an dein Erbarmen,</w:t>
      </w:r>
      <w:r>
        <w:br/>
        <w:t>Da du littest für mich Armen;</w:t>
      </w:r>
      <w:r>
        <w:br/>
        <w:t>Fasse mich in Liebesarmen!</w:t>
      </w:r>
    </w:p>
    <w:p w14:paraId="71D23633" w14:textId="77777777" w:rsidR="00DE1FBE" w:rsidRDefault="00DE1FBE" w:rsidP="00697794">
      <w:pPr>
        <w:pStyle w:val="StandardWeb"/>
      </w:pPr>
      <w:r>
        <w:t xml:space="preserve">Für mich </w:t>
      </w:r>
      <w:proofErr w:type="spellStart"/>
      <w:r>
        <w:t>trugest</w:t>
      </w:r>
      <w:proofErr w:type="spellEnd"/>
      <w:r>
        <w:t xml:space="preserve"> du Verhöhnung,</w:t>
      </w:r>
      <w:r>
        <w:br/>
        <w:t>Geißelhiebe, Dornenkrönung,</w:t>
      </w:r>
      <w:r>
        <w:br/>
        <w:t>und ich fände nicht Versöhnung?</w:t>
      </w:r>
    </w:p>
    <w:p w14:paraId="287630F9" w14:textId="77777777" w:rsidR="00DE1FBE" w:rsidRDefault="00DE1FBE" w:rsidP="00697794">
      <w:pPr>
        <w:pStyle w:val="StandardWeb"/>
      </w:pPr>
      <w:r>
        <w:t xml:space="preserve">Richter von gerechter </w:t>
      </w:r>
      <w:proofErr w:type="spellStart"/>
      <w:r>
        <w:t>Waltung</w:t>
      </w:r>
      <w:proofErr w:type="spellEnd"/>
      <w:r>
        <w:t>,</w:t>
      </w:r>
      <w:r>
        <w:br/>
        <w:t>Schenke gnädig mir Erhaltung</w:t>
      </w:r>
      <w:r>
        <w:br/>
        <w:t>Vor des Rachetages Haltung!</w:t>
      </w:r>
    </w:p>
    <w:p w14:paraId="59419068" w14:textId="77777777" w:rsidR="00DE1FBE" w:rsidRDefault="00DE1FBE" w:rsidP="00697794">
      <w:pPr>
        <w:pStyle w:val="StandardWeb"/>
      </w:pPr>
      <w:r>
        <w:t>Sieh! daher komm‘ ich gegangen</w:t>
      </w:r>
      <w:r>
        <w:br/>
        <w:t>Seufzend überglüht die Wangen,</w:t>
      </w:r>
      <w:r>
        <w:br/>
        <w:t>Lass Vergebung mich erlangen!</w:t>
      </w:r>
    </w:p>
    <w:p w14:paraId="434DB85A" w14:textId="77777777" w:rsidR="00DE1FBE" w:rsidRDefault="00DE1FBE" w:rsidP="00697794">
      <w:pPr>
        <w:pStyle w:val="StandardWeb"/>
      </w:pPr>
      <w:r>
        <w:t>Du, der ihre Schuld Marien</w:t>
      </w:r>
      <w:r>
        <w:br/>
        <w:t>Und dem Schächer hat verziehen,</w:t>
      </w:r>
      <w:r>
        <w:br/>
        <w:t>Hoffnung hast du mir verliehen.</w:t>
      </w:r>
    </w:p>
    <w:p w14:paraId="17A634FB" w14:textId="77777777" w:rsidR="00DE1FBE" w:rsidRDefault="00DE1FBE" w:rsidP="00697794">
      <w:pPr>
        <w:pStyle w:val="StandardWeb"/>
      </w:pPr>
      <w:r>
        <w:t>Ist mein Flehen kaum beweglich,</w:t>
      </w:r>
      <w:r>
        <w:br/>
        <w:t>So ist deine Huld unsäglich,</w:t>
      </w:r>
      <w:r>
        <w:br/>
        <w:t xml:space="preserve">Ewig Feuer </w:t>
      </w:r>
      <w:proofErr w:type="spellStart"/>
      <w:r>
        <w:t>ohnerträglich</w:t>
      </w:r>
      <w:proofErr w:type="spellEnd"/>
      <w:r>
        <w:t>.</w:t>
      </w:r>
    </w:p>
    <w:p w14:paraId="5E4B4451" w14:textId="77777777" w:rsidR="00DE1FBE" w:rsidRDefault="00DE1FBE" w:rsidP="00697794">
      <w:pPr>
        <w:pStyle w:val="StandardWeb"/>
      </w:pPr>
      <w:r>
        <w:t>Von den Böcken, von den Schlechten</w:t>
      </w:r>
      <w:r>
        <w:br/>
        <w:t>Sondre mich zu den Gerechten;</w:t>
      </w:r>
      <w:r>
        <w:br/>
        <w:t>Stelle mich zu deiner Rechten!</w:t>
      </w:r>
    </w:p>
    <w:p w14:paraId="0888CE0A" w14:textId="77777777" w:rsidR="00DE1FBE" w:rsidRDefault="00DE1FBE" w:rsidP="00697794">
      <w:pPr>
        <w:pStyle w:val="StandardWeb"/>
      </w:pPr>
      <w:r>
        <w:t>Wann du jene wirst verdammen</w:t>
      </w:r>
      <w:r>
        <w:br/>
        <w:t>Zu der Peinigung der Flammen,</w:t>
      </w:r>
      <w:r>
        <w:br/>
        <w:t>Lass mit diesen mich zusammen!</w:t>
      </w:r>
    </w:p>
    <w:p w14:paraId="03551DB8" w14:textId="77777777" w:rsidR="00DE1FBE" w:rsidRDefault="00DE1FBE" w:rsidP="00697794">
      <w:pPr>
        <w:pStyle w:val="StandardWeb"/>
      </w:pPr>
      <w:r>
        <w:t xml:space="preserve">Trauervoll die Asche </w:t>
      </w:r>
      <w:proofErr w:type="spellStart"/>
      <w:r>
        <w:t>hüt</w:t>
      </w:r>
      <w:proofErr w:type="spellEnd"/>
      <w:r>
        <w:t>‘ ich;</w:t>
      </w:r>
      <w:r>
        <w:br/>
        <w:t xml:space="preserve">Bitte de- und </w:t>
      </w:r>
      <w:proofErr w:type="spellStart"/>
      <w:r>
        <w:t>wehemütig</w:t>
      </w:r>
      <w:proofErr w:type="spellEnd"/>
      <w:r>
        <w:t>:</w:t>
      </w:r>
      <w:r>
        <w:br/>
        <w:t>Mach’s mit meinem Ende gütig!</w:t>
      </w:r>
    </w:p>
    <w:p w14:paraId="7361C547" w14:textId="77777777" w:rsidR="00DE1FBE" w:rsidRDefault="00DE1FBE" w:rsidP="00697794">
      <w:pPr>
        <w:pStyle w:val="StandardWeb"/>
      </w:pPr>
      <w:r>
        <w:t>Tag der Zähren, Tag der Wehen,</w:t>
      </w:r>
      <w:r>
        <w:br/>
        <w:t>Wann die Sünder auferstehen,</w:t>
      </w:r>
      <w:r>
        <w:br/>
        <w:t>Vor den Richterstuhl zu gehen!</w:t>
      </w:r>
    </w:p>
    <w:p w14:paraId="08DA1FCC" w14:textId="77777777" w:rsidR="00DE1FBE" w:rsidRDefault="00DE1FBE" w:rsidP="00697794">
      <w:pPr>
        <w:pStyle w:val="StandardWeb"/>
      </w:pPr>
      <w:r>
        <w:t>Schone, Jesu, schone du!</w:t>
      </w:r>
      <w:r>
        <w:br/>
        <w:t>Lege dein Erbarmen zu,</w:t>
      </w:r>
      <w:r>
        <w:br/>
        <w:t xml:space="preserve">Und </w:t>
      </w:r>
      <w:proofErr w:type="spellStart"/>
      <w:r>
        <w:t>verleih</w:t>
      </w:r>
      <w:proofErr w:type="spellEnd"/>
      <w:r>
        <w:t>‘ denselben Ruh!</w:t>
      </w:r>
    </w:p>
    <w:p w14:paraId="330287FD" w14:textId="77777777" w:rsidR="00DE1FBE" w:rsidRDefault="00DE1FBE" w:rsidP="00697794">
      <w:pPr>
        <w:pStyle w:val="StandardWeb"/>
      </w:pPr>
      <w:r>
        <w:t>Amen.</w:t>
      </w:r>
    </w:p>
    <w:p w14:paraId="5140C197"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3E2ECC8F" w14:textId="55CE8A13" w:rsidR="00DE1FBE" w:rsidRDefault="00DE1FBE" w:rsidP="00697794">
      <w:pPr>
        <w:pStyle w:val="berschrift1"/>
        <w:rPr>
          <w:sz w:val="48"/>
        </w:rPr>
      </w:pPr>
      <w:r w:rsidRPr="00697794">
        <w:t xml:space="preserve">unbekannt – Dies </w:t>
      </w:r>
      <w:proofErr w:type="spellStart"/>
      <w:r w:rsidR="00BF31A1" w:rsidRPr="00697794">
        <w:t>irae</w:t>
      </w:r>
      <w:proofErr w:type="spellEnd"/>
      <w:r w:rsidRPr="00697794">
        <w:t>, Fragment</w:t>
      </w:r>
    </w:p>
    <w:p w14:paraId="246A4F2F" w14:textId="77777777" w:rsidR="00DE1FBE" w:rsidRDefault="00DE1FBE" w:rsidP="00697794">
      <w:pPr>
        <w:pStyle w:val="StandardWeb"/>
      </w:pPr>
      <w:r>
        <w:t>1. Tag des Zorns, in Flammenmeeren</w:t>
      </w:r>
      <w:r>
        <w:br/>
        <w:t>Wirst du einst die Welt verzehren,</w:t>
      </w:r>
      <w:r>
        <w:br/>
        <w:t>Wie Sibyll‘ und David lehren.</w:t>
      </w:r>
    </w:p>
    <w:p w14:paraId="1D6C919F" w14:textId="77777777" w:rsidR="00DE1FBE" w:rsidRDefault="00DE1FBE" w:rsidP="00697794">
      <w:pPr>
        <w:pStyle w:val="StandardWeb"/>
      </w:pPr>
      <w:r>
        <w:t>3. Beim Posaunen-Wunderschalle</w:t>
      </w:r>
      <w:r>
        <w:br/>
        <w:t>Tut sich auf der Toten Halle,</w:t>
      </w:r>
      <w:r>
        <w:br/>
        <w:t>Vor dem Thron erscheinen Alle.</w:t>
      </w:r>
    </w:p>
    <w:p w14:paraId="691B488A" w14:textId="77777777" w:rsidR="00DE1FBE" w:rsidRDefault="00DE1FBE" w:rsidP="00697794">
      <w:pPr>
        <w:pStyle w:val="StandardWeb"/>
      </w:pPr>
      <w:r>
        <w:t>4. Wie Natur und Tod erbeben,</w:t>
      </w:r>
      <w:r>
        <w:br/>
        <w:t>Dass die Toten wieder leben,</w:t>
      </w:r>
      <w:r>
        <w:br/>
        <w:t>Rechenschaft dem Herrn zu geben!</w:t>
      </w:r>
    </w:p>
    <w:p w14:paraId="56BAD6C9" w14:textId="77777777" w:rsidR="00DE1FBE" w:rsidRDefault="00DE1FBE" w:rsidP="00697794">
      <w:pPr>
        <w:pStyle w:val="StandardWeb"/>
      </w:pPr>
      <w:r>
        <w:t>5. Und ein Buch wird aufgeschlagen,</w:t>
      </w:r>
      <w:r>
        <w:br/>
        <w:t>In das Alles eingetragen,</w:t>
      </w:r>
      <w:r>
        <w:br/>
        <w:t>Was die Welt dort wird verklagen.</w:t>
      </w:r>
    </w:p>
    <w:p w14:paraId="58CEB223" w14:textId="77777777" w:rsidR="00DE1FBE" w:rsidRDefault="00DE1FBE" w:rsidP="00697794">
      <w:pPr>
        <w:pStyle w:val="StandardWeb"/>
      </w:pPr>
      <w:r>
        <w:t>6. Wenn da nun der Richter thronet,</w:t>
      </w:r>
      <w:r>
        <w:br/>
        <w:t xml:space="preserve">Der </w:t>
      </w:r>
      <w:proofErr w:type="spellStart"/>
      <w:r>
        <w:t>Verborg’nes</w:t>
      </w:r>
      <w:proofErr w:type="spellEnd"/>
      <w:r>
        <w:t xml:space="preserve"> nicht verschonet,</w:t>
      </w:r>
      <w:r>
        <w:br/>
        <w:t>Und nach Jedes Werken lohnet:</w:t>
      </w:r>
    </w:p>
    <w:p w14:paraId="0C94CFBF" w14:textId="77777777" w:rsidR="00DE1FBE" w:rsidRDefault="00DE1FBE" w:rsidP="00697794">
      <w:pPr>
        <w:pStyle w:val="StandardWeb"/>
      </w:pPr>
      <w:r>
        <w:t>7. Was soll dann ich Sünder sagen?</w:t>
      </w:r>
      <w:r>
        <w:br/>
        <w:t>Wen um Schutz zu bitten wagen,</w:t>
      </w:r>
      <w:r>
        <w:br/>
        <w:t>Wo Gerechte selber zagen?</w:t>
      </w:r>
    </w:p>
    <w:p w14:paraId="43F27C7F" w14:textId="77777777" w:rsidR="00DE1FBE" w:rsidRDefault="00DE1FBE" w:rsidP="00697794">
      <w:pPr>
        <w:pStyle w:val="StandardWeb"/>
      </w:pPr>
      <w:r>
        <w:t xml:space="preserve">9. </w:t>
      </w:r>
      <w:proofErr w:type="spellStart"/>
      <w:r>
        <w:t>Heil’ger</w:t>
      </w:r>
      <w:proofErr w:type="spellEnd"/>
      <w:r>
        <w:t xml:space="preserve"> Jesu, Mensch geboren,</w:t>
      </w:r>
      <w:r>
        <w:br/>
        <w:t>Mir zum Heiland auserkoren,</w:t>
      </w:r>
      <w:r>
        <w:br/>
        <w:t>Lass mich dann nicht sein verloren.</w:t>
      </w:r>
    </w:p>
    <w:p w14:paraId="489EF11F" w14:textId="77777777" w:rsidR="00DE1FBE" w:rsidRDefault="00DE1FBE" w:rsidP="00697794">
      <w:pPr>
        <w:pStyle w:val="StandardWeb"/>
      </w:pPr>
      <w:r>
        <w:t>10. Hast dich müd‘ um mich geworben,</w:t>
      </w:r>
      <w:r>
        <w:br/>
        <w:t>Bist am Kreuz für mich gestorben,</w:t>
      </w:r>
      <w:r>
        <w:br/>
        <w:t>Und die Frucht wär‘ dir verdorben?</w:t>
      </w:r>
    </w:p>
    <w:p w14:paraId="14951C10" w14:textId="77777777" w:rsidR="00DE1FBE" w:rsidRDefault="00DE1FBE" w:rsidP="00697794">
      <w:pPr>
        <w:pStyle w:val="StandardWeb"/>
      </w:pPr>
      <w:r>
        <w:t>11. Ernster Richter meiner Sünden,</w:t>
      </w:r>
      <w:r>
        <w:br/>
        <w:t>Lass mich noch Vergebung finden,</w:t>
      </w:r>
      <w:r>
        <w:br/>
        <w:t>Eh‘ die Gnadenstunden schwinden!</w:t>
      </w:r>
    </w:p>
    <w:p w14:paraId="37625792" w14:textId="77777777" w:rsidR="00DE1FBE" w:rsidRDefault="00DE1FBE" w:rsidP="00697794">
      <w:pPr>
        <w:pStyle w:val="StandardWeb"/>
      </w:pPr>
      <w:r>
        <w:t>12. Schamglut rötet meine Wangen,</w:t>
      </w:r>
      <w:r>
        <w:br/>
        <w:t>Schuldig seufz‘ ich voll Verlangen:</w:t>
      </w:r>
      <w:r>
        <w:br/>
        <w:t>Lass, o Gott, mich Gnad‘ erlangen.</w:t>
      </w:r>
    </w:p>
    <w:p w14:paraId="52C65A00" w14:textId="77777777" w:rsidR="00DE1FBE" w:rsidRDefault="00DE1FBE" w:rsidP="00697794">
      <w:pPr>
        <w:pStyle w:val="StandardWeb"/>
      </w:pPr>
      <w:r>
        <w:t>13. Der Marien losgesprochen,</w:t>
      </w:r>
      <w:r>
        <w:br/>
        <w:t xml:space="preserve">Schächers Gnade nicht </w:t>
      </w:r>
      <w:proofErr w:type="spellStart"/>
      <w:r>
        <w:t>gerochen</w:t>
      </w:r>
      <w:hyperlink r:id="rId9" w:history="1">
        <w:r>
          <w:rPr>
            <w:rStyle w:val="Hyperlink"/>
            <w:vertAlign w:val="superscript"/>
          </w:rPr>
          <w:t>1</w:t>
        </w:r>
        <w:proofErr w:type="spellEnd"/>
      </w:hyperlink>
      <w:r>
        <w:br/>
        <w:t>Hast ja mir auch Heil versprochen!</w:t>
      </w:r>
    </w:p>
    <w:p w14:paraId="1E77834D" w14:textId="77777777" w:rsidR="00DE1FBE" w:rsidRDefault="00DE1FBE" w:rsidP="00697794">
      <w:pPr>
        <w:pStyle w:val="StandardWeb"/>
      </w:pPr>
      <w:r>
        <w:t>16. Wenn den Flammen übergeben</w:t>
      </w:r>
      <w:r>
        <w:br/>
        <w:t>Die Verdammten dann erbeben,</w:t>
      </w:r>
      <w:r>
        <w:br/>
        <w:t>Rufe segnend mich zum Leben!</w:t>
      </w:r>
    </w:p>
    <w:p w14:paraId="69F4D785" w14:textId="77777777" w:rsidR="00DE1FBE" w:rsidRDefault="00DE1FBE" w:rsidP="00697794">
      <w:pPr>
        <w:pStyle w:val="StandardWeb"/>
      </w:pPr>
      <w:r>
        <w:t>17. Zu dir heb‘ ich Herz und Hände,</w:t>
      </w:r>
      <w:r>
        <w:br/>
        <w:t>Fleh‘ gebeugt: dich zu mir wende!</w:t>
      </w:r>
      <w:r>
        <w:br/>
        <w:t xml:space="preserve">Schenke mir ein </w:t>
      </w:r>
      <w:proofErr w:type="spellStart"/>
      <w:r>
        <w:t>sel’ges</w:t>
      </w:r>
      <w:proofErr w:type="spellEnd"/>
      <w:r>
        <w:t xml:space="preserve"> Ende!</w:t>
      </w:r>
    </w:p>
    <w:p w14:paraId="17213A02"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2B05B3A8" w14:textId="77777777" w:rsidR="00697794" w:rsidRDefault="00697794" w:rsidP="00697794">
      <w:pPr>
        <w:pStyle w:val="berschrift1"/>
      </w:pPr>
      <w:r w:rsidRPr="00697794">
        <w:t>Unbekannt – Dies Irae (1619)</w:t>
      </w:r>
    </w:p>
    <w:p w14:paraId="14CA0C00" w14:textId="77777777" w:rsidR="00697794" w:rsidRDefault="00697794" w:rsidP="00697794">
      <w:pPr>
        <w:pStyle w:val="StandardWeb"/>
      </w:pPr>
      <w:r>
        <w:t xml:space="preserve">Der </w:t>
      </w:r>
      <w:proofErr w:type="spellStart"/>
      <w:r>
        <w:t>jenig</w:t>
      </w:r>
      <w:proofErr w:type="spellEnd"/>
      <w:r>
        <w:t xml:space="preserve"> Tag, des Zorns ein Tag,</w:t>
      </w:r>
      <w:r>
        <w:br/>
        <w:t xml:space="preserve">Die Zeit im </w:t>
      </w:r>
      <w:proofErr w:type="spellStart"/>
      <w:r>
        <w:t>Fewr</w:t>
      </w:r>
      <w:proofErr w:type="spellEnd"/>
      <w:r>
        <w:t xml:space="preserve"> </w:t>
      </w:r>
      <w:proofErr w:type="spellStart"/>
      <w:r>
        <w:t>aufflöst</w:t>
      </w:r>
      <w:proofErr w:type="spellEnd"/>
      <w:r>
        <w:t xml:space="preserve"> mit Klag,</w:t>
      </w:r>
      <w:r>
        <w:br/>
        <w:t xml:space="preserve">Nach David </w:t>
      </w:r>
      <w:proofErr w:type="spellStart"/>
      <w:r>
        <w:t>vnd</w:t>
      </w:r>
      <w:proofErr w:type="spellEnd"/>
      <w:r>
        <w:t xml:space="preserve"> Sibille Sag.</w:t>
      </w:r>
    </w:p>
    <w:p w14:paraId="263B18EB" w14:textId="77777777" w:rsidR="00697794" w:rsidRDefault="00697794" w:rsidP="00697794">
      <w:pPr>
        <w:pStyle w:val="StandardWeb"/>
      </w:pPr>
      <w:r>
        <w:t xml:space="preserve">Was für </w:t>
      </w:r>
      <w:proofErr w:type="spellStart"/>
      <w:r>
        <w:t>zitteren</w:t>
      </w:r>
      <w:proofErr w:type="spellEnd"/>
      <w:r>
        <w:t xml:space="preserve"> wird geschehen,</w:t>
      </w:r>
      <w:r>
        <w:br/>
        <w:t>So der Richter sich wird nähen</w:t>
      </w:r>
      <w:r>
        <w:br/>
      </w:r>
      <w:proofErr w:type="spellStart"/>
      <w:r>
        <w:t>Vnd</w:t>
      </w:r>
      <w:proofErr w:type="spellEnd"/>
      <w:r>
        <w:t xml:space="preserve"> all vor dem </w:t>
      </w:r>
      <w:proofErr w:type="spellStart"/>
      <w:r>
        <w:t>Stuel</w:t>
      </w:r>
      <w:proofErr w:type="spellEnd"/>
      <w:r>
        <w:t xml:space="preserve"> werden stehen.</w:t>
      </w:r>
    </w:p>
    <w:p w14:paraId="4437BCB2" w14:textId="77777777" w:rsidR="00697794" w:rsidRDefault="00697794" w:rsidP="00697794">
      <w:pPr>
        <w:pStyle w:val="StandardWeb"/>
      </w:pPr>
      <w:r>
        <w:t>Die Posaun als dann wird erklingen,</w:t>
      </w:r>
      <w:r>
        <w:br/>
        <w:t xml:space="preserve">Die </w:t>
      </w:r>
      <w:proofErr w:type="spellStart"/>
      <w:r>
        <w:t>Todten</w:t>
      </w:r>
      <w:proofErr w:type="spellEnd"/>
      <w:r>
        <w:t xml:space="preserve"> </w:t>
      </w:r>
      <w:proofErr w:type="spellStart"/>
      <w:r>
        <w:t>auss</w:t>
      </w:r>
      <w:proofErr w:type="spellEnd"/>
      <w:r>
        <w:t xml:space="preserve"> den Gräbern dringen,</w:t>
      </w:r>
      <w:r>
        <w:br/>
        <w:t>Und für des Richters Thron herbringen.</w:t>
      </w:r>
    </w:p>
    <w:p w14:paraId="294EE3E3" w14:textId="77777777" w:rsidR="00697794" w:rsidRDefault="00697794" w:rsidP="00697794">
      <w:pPr>
        <w:pStyle w:val="StandardWeb"/>
      </w:pPr>
      <w:r>
        <w:t>Todt und Natur wird wundern sich,</w:t>
      </w:r>
      <w:r>
        <w:br/>
        <w:t xml:space="preserve">So </w:t>
      </w:r>
      <w:proofErr w:type="spellStart"/>
      <w:r>
        <w:t>auffsteht</w:t>
      </w:r>
      <w:proofErr w:type="spellEnd"/>
      <w:r>
        <w:t xml:space="preserve"> das Geschlecht menschlich,</w:t>
      </w:r>
      <w:r>
        <w:br/>
        <w:t xml:space="preserve">Für den Richter zu </w:t>
      </w:r>
      <w:proofErr w:type="spellStart"/>
      <w:r>
        <w:t>stehn</w:t>
      </w:r>
      <w:proofErr w:type="spellEnd"/>
      <w:r>
        <w:t xml:space="preserve"> kläglich.</w:t>
      </w:r>
    </w:p>
    <w:p w14:paraId="52895288" w14:textId="77777777" w:rsidR="00697794" w:rsidRDefault="00697794" w:rsidP="00697794">
      <w:pPr>
        <w:pStyle w:val="StandardWeb"/>
      </w:pPr>
      <w:r>
        <w:t xml:space="preserve">Man bringen wird das </w:t>
      </w:r>
      <w:proofErr w:type="spellStart"/>
      <w:r>
        <w:t>geschriebne</w:t>
      </w:r>
      <w:proofErr w:type="spellEnd"/>
      <w:r>
        <w:t xml:space="preserve"> Büch,</w:t>
      </w:r>
      <w:r>
        <w:br/>
        <w:t xml:space="preserve">Das man eins jeden </w:t>
      </w:r>
      <w:proofErr w:type="spellStart"/>
      <w:r>
        <w:t>Vrtheil</w:t>
      </w:r>
      <w:proofErr w:type="spellEnd"/>
      <w:r>
        <w:t xml:space="preserve"> </w:t>
      </w:r>
      <w:proofErr w:type="spellStart"/>
      <w:r>
        <w:t>süch</w:t>
      </w:r>
      <w:proofErr w:type="spellEnd"/>
      <w:r>
        <w:t>,</w:t>
      </w:r>
      <w:r>
        <w:br/>
        <w:t>Das Leben, den ewigen Flüch.</w:t>
      </w:r>
    </w:p>
    <w:p w14:paraId="793007CA" w14:textId="77777777" w:rsidR="00697794" w:rsidRDefault="00697794" w:rsidP="00697794">
      <w:pPr>
        <w:pStyle w:val="StandardWeb"/>
      </w:pPr>
      <w:r>
        <w:t xml:space="preserve">So nun das streng </w:t>
      </w:r>
      <w:proofErr w:type="spellStart"/>
      <w:r>
        <w:t>Vrtheil</w:t>
      </w:r>
      <w:proofErr w:type="spellEnd"/>
      <w:r>
        <w:t xml:space="preserve"> angeht,</w:t>
      </w:r>
      <w:r>
        <w:br/>
        <w:t>Jedem sein Schuld geschrieben steht,</w:t>
      </w:r>
      <w:r>
        <w:br/>
        <w:t>Ach Gott, wie es als dann mir geht.</w:t>
      </w:r>
    </w:p>
    <w:p w14:paraId="42A7CF29" w14:textId="77777777" w:rsidR="00697794" w:rsidRDefault="00697794" w:rsidP="00697794">
      <w:pPr>
        <w:pStyle w:val="StandardWeb"/>
      </w:pPr>
      <w:r>
        <w:t xml:space="preserve">Nichts </w:t>
      </w:r>
      <w:proofErr w:type="spellStart"/>
      <w:r>
        <w:t>Vngerochens</w:t>
      </w:r>
      <w:proofErr w:type="spellEnd"/>
      <w:r>
        <w:t xml:space="preserve"> wird verbleiben,</w:t>
      </w:r>
      <w:r>
        <w:br/>
        <w:t xml:space="preserve">Was Fürsprecher ich soll </w:t>
      </w:r>
      <w:proofErr w:type="spellStart"/>
      <w:r>
        <w:t>aufftreiben</w:t>
      </w:r>
      <w:proofErr w:type="spellEnd"/>
      <w:r>
        <w:t>,</w:t>
      </w:r>
      <w:r>
        <w:br/>
        <w:t>Weil der Gerechte kaum wird bleiben.</w:t>
      </w:r>
    </w:p>
    <w:p w14:paraId="3AC33E9F" w14:textId="77777777" w:rsidR="00697794" w:rsidRDefault="00697794" w:rsidP="00697794">
      <w:pPr>
        <w:pStyle w:val="StandardWeb"/>
      </w:pPr>
      <w:r>
        <w:t xml:space="preserve">Die erschrecklich Königlich </w:t>
      </w:r>
      <w:proofErr w:type="spellStart"/>
      <w:r>
        <w:t>Majestat</w:t>
      </w:r>
      <w:proofErr w:type="spellEnd"/>
      <w:r>
        <w:t>,</w:t>
      </w:r>
      <w:r>
        <w:br/>
        <w:t xml:space="preserve">Die ihr </w:t>
      </w:r>
      <w:proofErr w:type="spellStart"/>
      <w:r>
        <w:t>Blüt</w:t>
      </w:r>
      <w:proofErr w:type="spellEnd"/>
      <w:r>
        <w:t xml:space="preserve"> für </w:t>
      </w:r>
      <w:proofErr w:type="spellStart"/>
      <w:r>
        <w:t>vns</w:t>
      </w:r>
      <w:proofErr w:type="spellEnd"/>
      <w:r>
        <w:t xml:space="preserve"> geben hat,</w:t>
      </w:r>
      <w:r>
        <w:br/>
        <w:t xml:space="preserve">Wöll mit </w:t>
      </w:r>
      <w:proofErr w:type="spellStart"/>
      <w:r>
        <w:t>gnedig</w:t>
      </w:r>
      <w:proofErr w:type="spellEnd"/>
      <w:r>
        <w:t xml:space="preserve"> sein an der statt.</w:t>
      </w:r>
    </w:p>
    <w:p w14:paraId="6F4634B9" w14:textId="77777777" w:rsidR="00697794" w:rsidRDefault="00697794" w:rsidP="00697794">
      <w:pPr>
        <w:pStyle w:val="StandardWeb"/>
      </w:pPr>
      <w:proofErr w:type="spellStart"/>
      <w:r>
        <w:t>Gedenck</w:t>
      </w:r>
      <w:proofErr w:type="spellEnd"/>
      <w:r>
        <w:t xml:space="preserve"> O frommer Jesu mein,</w:t>
      </w:r>
      <w:r>
        <w:br/>
        <w:t xml:space="preserve">Mich ein </w:t>
      </w:r>
      <w:proofErr w:type="spellStart"/>
      <w:r>
        <w:t>Vrsach</w:t>
      </w:r>
      <w:proofErr w:type="spellEnd"/>
      <w:r>
        <w:t xml:space="preserve"> des </w:t>
      </w:r>
      <w:proofErr w:type="spellStart"/>
      <w:r>
        <w:t>todtes</w:t>
      </w:r>
      <w:proofErr w:type="spellEnd"/>
      <w:r>
        <w:t xml:space="preserve"> dein,</w:t>
      </w:r>
      <w:r>
        <w:br/>
      </w:r>
      <w:proofErr w:type="spellStart"/>
      <w:r>
        <w:t>Behüt</w:t>
      </w:r>
      <w:proofErr w:type="spellEnd"/>
      <w:r>
        <w:t xml:space="preserve"> mich vor der </w:t>
      </w:r>
      <w:proofErr w:type="spellStart"/>
      <w:r>
        <w:t>ew‘gen</w:t>
      </w:r>
      <w:proofErr w:type="spellEnd"/>
      <w:r>
        <w:t xml:space="preserve"> </w:t>
      </w:r>
      <w:proofErr w:type="spellStart"/>
      <w:r>
        <w:t>pein</w:t>
      </w:r>
      <w:proofErr w:type="spellEnd"/>
      <w:r>
        <w:t>.</w:t>
      </w:r>
    </w:p>
    <w:p w14:paraId="73618AAD" w14:textId="77777777" w:rsidR="00697794" w:rsidRDefault="00697794" w:rsidP="00697794">
      <w:pPr>
        <w:pStyle w:val="StandardWeb"/>
      </w:pPr>
      <w:r>
        <w:t>Mich zu suchen müd worden bist,</w:t>
      </w:r>
      <w:r>
        <w:br/>
        <w:t>Der Todt vor dir bezwungen ist,</w:t>
      </w:r>
      <w:r>
        <w:br/>
        <w:t xml:space="preserve">Das sei </w:t>
      </w:r>
      <w:proofErr w:type="spellStart"/>
      <w:r>
        <w:t>nit</w:t>
      </w:r>
      <w:proofErr w:type="spellEnd"/>
      <w:r>
        <w:t xml:space="preserve"> vergebens zur Frist.</w:t>
      </w:r>
    </w:p>
    <w:p w14:paraId="0011F73A" w14:textId="77777777" w:rsidR="00697794" w:rsidRDefault="00697794" w:rsidP="00697794">
      <w:pPr>
        <w:pStyle w:val="StandardWeb"/>
      </w:pPr>
      <w:r>
        <w:t xml:space="preserve">O du gerechter Richter </w:t>
      </w:r>
      <w:proofErr w:type="spellStart"/>
      <w:r>
        <w:t>güt</w:t>
      </w:r>
      <w:proofErr w:type="spellEnd"/>
      <w:r>
        <w:br/>
        <w:t xml:space="preserve">Mein </w:t>
      </w:r>
      <w:proofErr w:type="spellStart"/>
      <w:r>
        <w:t>Sünd</w:t>
      </w:r>
      <w:proofErr w:type="spellEnd"/>
      <w:r>
        <w:t xml:space="preserve"> </w:t>
      </w:r>
      <w:proofErr w:type="spellStart"/>
      <w:r>
        <w:t>vergieb</w:t>
      </w:r>
      <w:proofErr w:type="spellEnd"/>
      <w:r>
        <w:t xml:space="preserve">, mich </w:t>
      </w:r>
      <w:proofErr w:type="spellStart"/>
      <w:r>
        <w:t>darfür</w:t>
      </w:r>
      <w:proofErr w:type="spellEnd"/>
      <w:r>
        <w:t xml:space="preserve"> </w:t>
      </w:r>
      <w:proofErr w:type="spellStart"/>
      <w:r>
        <w:t>huet</w:t>
      </w:r>
      <w:proofErr w:type="spellEnd"/>
      <w:r>
        <w:br/>
        <w:t xml:space="preserve">An dem tag vor der Höllen </w:t>
      </w:r>
      <w:proofErr w:type="spellStart"/>
      <w:r>
        <w:t>gluet</w:t>
      </w:r>
      <w:proofErr w:type="spellEnd"/>
      <w:r>
        <w:t>.</w:t>
      </w:r>
    </w:p>
    <w:p w14:paraId="4C462098" w14:textId="77777777" w:rsidR="00697794" w:rsidRDefault="00697794" w:rsidP="00697794">
      <w:pPr>
        <w:pStyle w:val="StandardWeb"/>
      </w:pPr>
      <w:proofErr w:type="spellStart"/>
      <w:r>
        <w:t>Schaw</w:t>
      </w:r>
      <w:proofErr w:type="spellEnd"/>
      <w:r>
        <w:t xml:space="preserve"> als ein </w:t>
      </w:r>
      <w:proofErr w:type="spellStart"/>
      <w:r>
        <w:t>schüldiger</w:t>
      </w:r>
      <w:proofErr w:type="spellEnd"/>
      <w:r>
        <w:t xml:space="preserve"> den Todt,</w:t>
      </w:r>
      <w:r>
        <w:br/>
        <w:t xml:space="preserve">Vor </w:t>
      </w:r>
      <w:proofErr w:type="spellStart"/>
      <w:r>
        <w:t>scham</w:t>
      </w:r>
      <w:proofErr w:type="spellEnd"/>
      <w:r>
        <w:t xml:space="preserve"> ist mir das Angesicht </w:t>
      </w:r>
      <w:proofErr w:type="spellStart"/>
      <w:r>
        <w:t>roth</w:t>
      </w:r>
      <w:proofErr w:type="spellEnd"/>
      <w:r>
        <w:t>,</w:t>
      </w:r>
      <w:r>
        <w:br/>
        <w:t xml:space="preserve">Verschon </w:t>
      </w:r>
      <w:proofErr w:type="spellStart"/>
      <w:r>
        <w:t>derhalben</w:t>
      </w:r>
      <w:proofErr w:type="spellEnd"/>
      <w:r>
        <w:t xml:space="preserve"> mein, O Gott.</w:t>
      </w:r>
    </w:p>
    <w:p w14:paraId="395D4DB9" w14:textId="77777777" w:rsidR="00697794" w:rsidRDefault="00697794" w:rsidP="00697794">
      <w:pPr>
        <w:pStyle w:val="StandardWeb"/>
      </w:pPr>
      <w:r>
        <w:t xml:space="preserve">Der du Mariam von </w:t>
      </w:r>
      <w:proofErr w:type="spellStart"/>
      <w:r>
        <w:t>sünden</w:t>
      </w:r>
      <w:proofErr w:type="spellEnd"/>
      <w:r>
        <w:t xml:space="preserve"> hast</w:t>
      </w:r>
      <w:r>
        <w:br/>
        <w:t>Entbunden, den Schächer zu gast</w:t>
      </w:r>
      <w:r>
        <w:br/>
      </w:r>
      <w:proofErr w:type="spellStart"/>
      <w:r>
        <w:t>Auffgenommen</w:t>
      </w:r>
      <w:proofErr w:type="spellEnd"/>
      <w:r>
        <w:t xml:space="preserve">, schon meiner </w:t>
      </w:r>
      <w:proofErr w:type="spellStart"/>
      <w:r>
        <w:t>sünden</w:t>
      </w:r>
      <w:proofErr w:type="spellEnd"/>
      <w:r>
        <w:t xml:space="preserve"> last.</w:t>
      </w:r>
    </w:p>
    <w:p w14:paraId="4B7B85E7" w14:textId="77777777" w:rsidR="00697794" w:rsidRDefault="00697794" w:rsidP="00697794">
      <w:pPr>
        <w:pStyle w:val="StandardWeb"/>
      </w:pPr>
      <w:r>
        <w:t xml:space="preserve">Mein </w:t>
      </w:r>
      <w:proofErr w:type="spellStart"/>
      <w:r>
        <w:t>gebett</w:t>
      </w:r>
      <w:proofErr w:type="spellEnd"/>
      <w:r>
        <w:t xml:space="preserve"> zwar ist nicht würdig,</w:t>
      </w:r>
      <w:r>
        <w:br/>
        <w:t>Aber zu Jesu bist gütig,</w:t>
      </w:r>
      <w:r>
        <w:br/>
        <w:t xml:space="preserve">Vor der Höll mich </w:t>
      </w:r>
      <w:proofErr w:type="spellStart"/>
      <w:r>
        <w:t>behüt</w:t>
      </w:r>
      <w:proofErr w:type="spellEnd"/>
      <w:r>
        <w:t xml:space="preserve"> </w:t>
      </w:r>
      <w:proofErr w:type="spellStart"/>
      <w:r>
        <w:t>gnedig</w:t>
      </w:r>
      <w:proofErr w:type="spellEnd"/>
      <w:r>
        <w:t>.</w:t>
      </w:r>
    </w:p>
    <w:p w14:paraId="5CCCC4A2" w14:textId="77777777" w:rsidR="00697794" w:rsidRDefault="00697794" w:rsidP="00697794">
      <w:pPr>
        <w:pStyle w:val="StandardWeb"/>
      </w:pPr>
      <w:proofErr w:type="spellStart"/>
      <w:r>
        <w:t>Vndr</w:t>
      </w:r>
      <w:proofErr w:type="spellEnd"/>
      <w:r>
        <w:t xml:space="preserve"> den Schaffen gib mir ein </w:t>
      </w:r>
      <w:proofErr w:type="spellStart"/>
      <w:r>
        <w:t>ort</w:t>
      </w:r>
      <w:proofErr w:type="spellEnd"/>
      <w:r>
        <w:t>,</w:t>
      </w:r>
      <w:r>
        <w:br/>
      </w:r>
      <w:proofErr w:type="spellStart"/>
      <w:r>
        <w:t>Vnd</w:t>
      </w:r>
      <w:proofErr w:type="spellEnd"/>
      <w:r>
        <w:t xml:space="preserve"> </w:t>
      </w:r>
      <w:proofErr w:type="spellStart"/>
      <w:r>
        <w:t>sünder</w:t>
      </w:r>
      <w:proofErr w:type="spellEnd"/>
      <w:r>
        <w:t xml:space="preserve"> mich </w:t>
      </w:r>
      <w:proofErr w:type="spellStart"/>
      <w:r>
        <w:t>nit</w:t>
      </w:r>
      <w:proofErr w:type="spellEnd"/>
      <w:r>
        <w:t xml:space="preserve"> ab all dort,</w:t>
      </w:r>
      <w:r>
        <w:br/>
        <w:t>Dass ich komm mit den frommen fort.</w:t>
      </w:r>
    </w:p>
    <w:p w14:paraId="36A07343" w14:textId="77777777" w:rsidR="00697794" w:rsidRDefault="00697794" w:rsidP="00697794">
      <w:pPr>
        <w:pStyle w:val="StandardWeb"/>
      </w:pPr>
      <w:r>
        <w:t xml:space="preserve">Nach </w:t>
      </w:r>
      <w:proofErr w:type="spellStart"/>
      <w:r>
        <w:t>verdammung</w:t>
      </w:r>
      <w:proofErr w:type="spellEnd"/>
      <w:r>
        <w:t xml:space="preserve"> der </w:t>
      </w:r>
      <w:proofErr w:type="spellStart"/>
      <w:r>
        <w:t>vermaledeyten</w:t>
      </w:r>
      <w:proofErr w:type="spellEnd"/>
      <w:r>
        <w:t>,</w:t>
      </w:r>
      <w:r>
        <w:br/>
        <w:t xml:space="preserve">Stell mich </w:t>
      </w:r>
      <w:proofErr w:type="spellStart"/>
      <w:r>
        <w:t>auff</w:t>
      </w:r>
      <w:proofErr w:type="spellEnd"/>
      <w:r>
        <w:t xml:space="preserve"> die rechten </w:t>
      </w:r>
      <w:proofErr w:type="spellStart"/>
      <w:r>
        <w:t>seyten</w:t>
      </w:r>
      <w:proofErr w:type="spellEnd"/>
      <w:r>
        <w:t>,</w:t>
      </w:r>
      <w:r>
        <w:br/>
        <w:t xml:space="preserve">O Herr zu den </w:t>
      </w:r>
      <w:proofErr w:type="spellStart"/>
      <w:r>
        <w:t>benedeyten</w:t>
      </w:r>
      <w:proofErr w:type="spellEnd"/>
      <w:r>
        <w:t>.</w:t>
      </w:r>
    </w:p>
    <w:p w14:paraId="4472A735" w14:textId="77777777" w:rsidR="00697794" w:rsidRDefault="00697794" w:rsidP="00697794">
      <w:pPr>
        <w:pStyle w:val="StandardWeb"/>
      </w:pPr>
      <w:r>
        <w:t xml:space="preserve">Ich bitte </w:t>
      </w:r>
      <w:proofErr w:type="spellStart"/>
      <w:r>
        <w:t>gantz</w:t>
      </w:r>
      <w:proofErr w:type="spellEnd"/>
      <w:r>
        <w:t xml:space="preserve"> </w:t>
      </w:r>
      <w:proofErr w:type="spellStart"/>
      <w:r>
        <w:t>demütiglich</w:t>
      </w:r>
      <w:proofErr w:type="spellEnd"/>
      <w:r>
        <w:t>,</w:t>
      </w:r>
      <w:r>
        <w:br/>
        <w:t xml:space="preserve">Mit </w:t>
      </w:r>
      <w:proofErr w:type="spellStart"/>
      <w:r>
        <w:t>eim</w:t>
      </w:r>
      <w:proofErr w:type="spellEnd"/>
      <w:r>
        <w:t xml:space="preserve"> zerknirschten </w:t>
      </w:r>
      <w:proofErr w:type="spellStart"/>
      <w:r>
        <w:t>hertzen</w:t>
      </w:r>
      <w:proofErr w:type="spellEnd"/>
      <w:r>
        <w:t xml:space="preserve"> dich,</w:t>
      </w:r>
      <w:r>
        <w:br/>
      </w:r>
      <w:proofErr w:type="spellStart"/>
      <w:r>
        <w:t>Gedenck</w:t>
      </w:r>
      <w:proofErr w:type="spellEnd"/>
      <w:r>
        <w:t xml:space="preserve"> mein, so ich </w:t>
      </w:r>
      <w:proofErr w:type="spellStart"/>
      <w:r>
        <w:t>sterb</w:t>
      </w:r>
      <w:proofErr w:type="spellEnd"/>
      <w:r>
        <w:t xml:space="preserve"> zeitlich.</w:t>
      </w:r>
    </w:p>
    <w:p w14:paraId="7D857C3C" w14:textId="77777777" w:rsidR="00697794" w:rsidRDefault="00697794" w:rsidP="00697794">
      <w:pPr>
        <w:pStyle w:val="StandardWeb"/>
      </w:pPr>
      <w:r>
        <w:t xml:space="preserve">Zu beweinen wird mit </w:t>
      </w:r>
      <w:proofErr w:type="spellStart"/>
      <w:r>
        <w:t>beschwerden</w:t>
      </w:r>
      <w:proofErr w:type="spellEnd"/>
      <w:r>
        <w:t>,</w:t>
      </w:r>
      <w:r>
        <w:br/>
        <w:t xml:space="preserve">Der Tag </w:t>
      </w:r>
      <w:proofErr w:type="spellStart"/>
      <w:r>
        <w:t>seyn</w:t>
      </w:r>
      <w:proofErr w:type="spellEnd"/>
      <w:r>
        <w:t xml:space="preserve">, dann </w:t>
      </w:r>
      <w:proofErr w:type="spellStart"/>
      <w:r>
        <w:t>auss</w:t>
      </w:r>
      <w:proofErr w:type="spellEnd"/>
      <w:r>
        <w:t xml:space="preserve"> der Erden,</w:t>
      </w:r>
      <w:r>
        <w:br/>
        <w:t xml:space="preserve">Der Mensch </w:t>
      </w:r>
      <w:proofErr w:type="spellStart"/>
      <w:r>
        <w:t>auffsteht</w:t>
      </w:r>
      <w:proofErr w:type="spellEnd"/>
      <w:r>
        <w:t xml:space="preserve">, </w:t>
      </w:r>
      <w:proofErr w:type="spellStart"/>
      <w:r>
        <w:t>gericht</w:t>
      </w:r>
      <w:proofErr w:type="spellEnd"/>
      <w:r>
        <w:t xml:space="preserve"> </w:t>
      </w:r>
      <w:proofErr w:type="spellStart"/>
      <w:r>
        <w:t>sol</w:t>
      </w:r>
      <w:proofErr w:type="spellEnd"/>
      <w:r>
        <w:t xml:space="preserve"> werden.</w:t>
      </w:r>
    </w:p>
    <w:p w14:paraId="04FBFDCA" w14:textId="77777777" w:rsidR="00697794" w:rsidRDefault="00697794" w:rsidP="00697794">
      <w:pPr>
        <w:pStyle w:val="StandardWeb"/>
      </w:pPr>
      <w:proofErr w:type="spellStart"/>
      <w:r>
        <w:t>Derhalben</w:t>
      </w:r>
      <w:proofErr w:type="spellEnd"/>
      <w:r>
        <w:t xml:space="preserve"> O Gott sein verschon,</w:t>
      </w:r>
      <w:r>
        <w:br/>
        <w:t>Wann er kommen wird für den Thron,</w:t>
      </w:r>
      <w:r>
        <w:br/>
        <w:t xml:space="preserve">Gib ihm die ewige </w:t>
      </w:r>
      <w:proofErr w:type="spellStart"/>
      <w:r>
        <w:t>rüh</w:t>
      </w:r>
      <w:proofErr w:type="spellEnd"/>
      <w:r>
        <w:t xml:space="preserve"> zu Lohn. </w:t>
      </w:r>
    </w:p>
    <w:p w14:paraId="5243E8C0"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01D38A54" w14:textId="77777777" w:rsidR="00697794" w:rsidRDefault="00697794" w:rsidP="00697794">
      <w:pPr>
        <w:pStyle w:val="berschrift1"/>
      </w:pPr>
      <w:r>
        <w:t>u</w:t>
      </w:r>
      <w:r w:rsidRPr="00697794">
        <w:t>nbekannt – Dies Irae (1677)</w:t>
      </w:r>
    </w:p>
    <w:p w14:paraId="2B6E7BA7" w14:textId="77777777" w:rsidR="00697794" w:rsidRDefault="00697794" w:rsidP="00697794">
      <w:pPr>
        <w:pStyle w:val="StandardWeb"/>
      </w:pPr>
      <w:r>
        <w:t>O des Tags, der wird verzehren</w:t>
      </w:r>
      <w:r>
        <w:br/>
        <w:t xml:space="preserve">Diese Welt mit </w:t>
      </w:r>
      <w:proofErr w:type="spellStart"/>
      <w:r>
        <w:t>Feu’r</w:t>
      </w:r>
      <w:proofErr w:type="spellEnd"/>
      <w:r>
        <w:t>, wie lehren</w:t>
      </w:r>
      <w:r>
        <w:br/>
        <w:t xml:space="preserve">Davids und </w:t>
      </w:r>
      <w:proofErr w:type="spellStart"/>
      <w:r>
        <w:t>Sibyllä</w:t>
      </w:r>
      <w:proofErr w:type="spellEnd"/>
      <w:r>
        <w:t xml:space="preserve"> Zähren.</w:t>
      </w:r>
    </w:p>
    <w:p w14:paraId="488A85EB" w14:textId="77777777" w:rsidR="00697794" w:rsidRDefault="00697794" w:rsidP="00697794">
      <w:pPr>
        <w:pStyle w:val="StandardWeb"/>
      </w:pPr>
      <w:r>
        <w:t xml:space="preserve">Wie wird sein so </w:t>
      </w:r>
      <w:proofErr w:type="spellStart"/>
      <w:r>
        <w:t>grosses</w:t>
      </w:r>
      <w:proofErr w:type="spellEnd"/>
      <w:r>
        <w:t xml:space="preserve"> Zagen,</w:t>
      </w:r>
      <w:r>
        <w:br/>
        <w:t>Wann der Richter alle Klagen</w:t>
      </w:r>
      <w:r>
        <w:br/>
        <w:t>Schlichten wird, nach rechter Waagen.</w:t>
      </w:r>
    </w:p>
    <w:p w14:paraId="05406776" w14:textId="77777777" w:rsidR="00697794" w:rsidRDefault="00697794" w:rsidP="00697794">
      <w:pPr>
        <w:pStyle w:val="StandardWeb"/>
      </w:pPr>
      <w:r>
        <w:t>Der Posaunenschall mit Schrecken</w:t>
      </w:r>
      <w:r>
        <w:br/>
        <w:t xml:space="preserve">Alle </w:t>
      </w:r>
      <w:proofErr w:type="spellStart"/>
      <w:r>
        <w:t>Todten</w:t>
      </w:r>
      <w:proofErr w:type="spellEnd"/>
      <w:r>
        <w:t xml:space="preserve"> wird erwecken,</w:t>
      </w:r>
      <w:r>
        <w:br/>
        <w:t>Vor dem Richterstuhl sie entdecken.</w:t>
      </w:r>
    </w:p>
    <w:p w14:paraId="12CDBA3D" w14:textId="77777777" w:rsidR="00697794" w:rsidRDefault="00697794" w:rsidP="00697794">
      <w:pPr>
        <w:pStyle w:val="StandardWeb"/>
      </w:pPr>
      <w:r>
        <w:t>Schrecken wird sich Tod und Leben,</w:t>
      </w:r>
      <w:r>
        <w:br/>
        <w:t>Weil der Leib sich wird erheben,</w:t>
      </w:r>
      <w:r>
        <w:br/>
        <w:t>Seine Antwort da zu geben.</w:t>
      </w:r>
    </w:p>
    <w:p w14:paraId="796E7B9E" w14:textId="77777777" w:rsidR="00697794" w:rsidRDefault="00697794" w:rsidP="00697794">
      <w:pPr>
        <w:pStyle w:val="StandardWeb"/>
      </w:pPr>
      <w:r>
        <w:t xml:space="preserve">Ein </w:t>
      </w:r>
      <w:proofErr w:type="spellStart"/>
      <w:r>
        <w:t>geschriebens</w:t>
      </w:r>
      <w:proofErr w:type="spellEnd"/>
      <w:r>
        <w:t xml:space="preserve"> Buch der Erden</w:t>
      </w:r>
      <w:r>
        <w:br/>
        <w:t>Wird vom Richter vorbracht werden,</w:t>
      </w:r>
      <w:r>
        <w:br/>
        <w:t xml:space="preserve">Draus er scheiden wird die </w:t>
      </w:r>
      <w:proofErr w:type="spellStart"/>
      <w:r>
        <w:t>Heerden</w:t>
      </w:r>
      <w:proofErr w:type="spellEnd"/>
      <w:r>
        <w:t>.</w:t>
      </w:r>
    </w:p>
    <w:p w14:paraId="1E8944DA" w14:textId="77777777" w:rsidR="00697794" w:rsidRDefault="00697794" w:rsidP="00697794">
      <w:pPr>
        <w:pStyle w:val="StandardWeb"/>
      </w:pPr>
      <w:r>
        <w:t>Wann er sitzen wird zu richten,</w:t>
      </w:r>
      <w:r>
        <w:br/>
        <w:t xml:space="preserve">Sich verbergen wird mit </w:t>
      </w:r>
      <w:proofErr w:type="spellStart"/>
      <w:r>
        <w:t>nichten</w:t>
      </w:r>
      <w:proofErr w:type="spellEnd"/>
      <w:r>
        <w:br/>
        <w:t xml:space="preserve">Was mit </w:t>
      </w:r>
      <w:proofErr w:type="spellStart"/>
      <w:r>
        <w:t>Feu’r</w:t>
      </w:r>
      <w:proofErr w:type="spellEnd"/>
      <w:r>
        <w:t xml:space="preserve"> und </w:t>
      </w:r>
      <w:proofErr w:type="spellStart"/>
      <w:r>
        <w:t>Flamm</w:t>
      </w:r>
      <w:proofErr w:type="spellEnd"/>
      <w:r>
        <w:t>‘ zu schlichten!</w:t>
      </w:r>
    </w:p>
    <w:p w14:paraId="13231AC4" w14:textId="77777777" w:rsidR="00697794" w:rsidRDefault="00697794" w:rsidP="00697794">
      <w:pPr>
        <w:pStyle w:val="StandardWeb"/>
      </w:pPr>
      <w:r>
        <w:t xml:space="preserve">Ach, was </w:t>
      </w:r>
      <w:proofErr w:type="spellStart"/>
      <w:r>
        <w:t>werd</w:t>
      </w:r>
      <w:proofErr w:type="spellEnd"/>
      <w:r>
        <w:t>‘ ich Armer sagen?</w:t>
      </w:r>
      <w:r>
        <w:br/>
        <w:t xml:space="preserve">Welchem Freund </w:t>
      </w:r>
      <w:proofErr w:type="spellStart"/>
      <w:r>
        <w:t>werd</w:t>
      </w:r>
      <w:proofErr w:type="spellEnd"/>
      <w:r>
        <w:t>‘ ich da klagen,</w:t>
      </w:r>
      <w:r>
        <w:br/>
        <w:t>Wann der Fromme auch wird zagen?</w:t>
      </w:r>
    </w:p>
    <w:p w14:paraId="44C69430" w14:textId="77777777" w:rsidR="00697794" w:rsidRDefault="00697794" w:rsidP="00697794">
      <w:pPr>
        <w:pStyle w:val="StandardWeb"/>
      </w:pPr>
      <w:r>
        <w:t xml:space="preserve">O du König </w:t>
      </w:r>
      <w:proofErr w:type="spellStart"/>
      <w:r>
        <w:t>grosser</w:t>
      </w:r>
      <w:proofErr w:type="spellEnd"/>
      <w:r>
        <w:t xml:space="preserve"> Ehren,</w:t>
      </w:r>
      <w:r>
        <w:br/>
        <w:t xml:space="preserve">Deiner Gnad‘ ich </w:t>
      </w:r>
      <w:proofErr w:type="spellStart"/>
      <w:r>
        <w:t>thu</w:t>
      </w:r>
      <w:proofErr w:type="spellEnd"/>
      <w:r>
        <w:t xml:space="preserve"> begehren,</w:t>
      </w:r>
      <w:r>
        <w:br/>
        <w:t xml:space="preserve">Mir das Heil nicht </w:t>
      </w:r>
      <w:proofErr w:type="spellStart"/>
      <w:r>
        <w:t>wollst</w:t>
      </w:r>
      <w:proofErr w:type="spellEnd"/>
      <w:r>
        <w:t xml:space="preserve"> verwehren!</w:t>
      </w:r>
    </w:p>
    <w:p w14:paraId="112FDE1E" w14:textId="77777777" w:rsidR="00697794" w:rsidRDefault="00697794" w:rsidP="00697794">
      <w:pPr>
        <w:pStyle w:val="StandardWeb"/>
      </w:pPr>
      <w:r>
        <w:t xml:space="preserve">Führ‘, o Jesu, zu </w:t>
      </w:r>
      <w:proofErr w:type="spellStart"/>
      <w:r>
        <w:t>Gemüthe</w:t>
      </w:r>
      <w:proofErr w:type="spellEnd"/>
      <w:r>
        <w:t>,</w:t>
      </w:r>
      <w:r>
        <w:br/>
        <w:t xml:space="preserve">Was </w:t>
      </w:r>
      <w:proofErr w:type="spellStart"/>
      <w:r>
        <w:t>gethan</w:t>
      </w:r>
      <w:proofErr w:type="spellEnd"/>
      <w:r>
        <w:t xml:space="preserve"> mir deine Güte,</w:t>
      </w:r>
      <w:r>
        <w:br/>
        <w:t>Mich an jenem Tag behüte.</w:t>
      </w:r>
    </w:p>
    <w:p w14:paraId="7468CEDB" w14:textId="77777777" w:rsidR="00697794" w:rsidRDefault="00697794" w:rsidP="00697794">
      <w:pPr>
        <w:pStyle w:val="StandardWeb"/>
      </w:pPr>
      <w:r>
        <w:t>Kreuz und Leiden hast erkoren,</w:t>
      </w:r>
      <w:r>
        <w:br/>
        <w:t>Dass ich wieder würd‘ geboren,</w:t>
      </w:r>
      <w:r>
        <w:br/>
        <w:t>Diess an mir nicht sei verloren.</w:t>
      </w:r>
    </w:p>
    <w:p w14:paraId="73D49CF8" w14:textId="77777777" w:rsidR="00697794" w:rsidRDefault="00697794" w:rsidP="00697794">
      <w:pPr>
        <w:pStyle w:val="StandardWeb"/>
      </w:pPr>
      <w:r>
        <w:t xml:space="preserve">Strenger Richter </w:t>
      </w:r>
      <w:proofErr w:type="spellStart"/>
      <w:r>
        <w:t>mir’s</w:t>
      </w:r>
      <w:proofErr w:type="spellEnd"/>
      <w:r>
        <w:t xml:space="preserve"> vergebe,</w:t>
      </w:r>
      <w:r>
        <w:br/>
        <w:t>Da ich noch auf Erden lebe,</w:t>
      </w:r>
      <w:r>
        <w:br/>
        <w:t>Eh‘ ich Rechenschafft dir gebe.</w:t>
      </w:r>
    </w:p>
    <w:p w14:paraId="3E96C836" w14:textId="77777777" w:rsidR="00697794" w:rsidRDefault="00697794" w:rsidP="00697794">
      <w:pPr>
        <w:pStyle w:val="StandardWeb"/>
      </w:pPr>
      <w:r>
        <w:t>Ach! ich Sünder seufz‘ und weine,</w:t>
      </w:r>
      <w:r>
        <w:br/>
        <w:t>Meine Bosheit nicht verneine,</w:t>
      </w:r>
      <w:r>
        <w:br/>
        <w:t>Gnädig mir, o Herr, erscheine.</w:t>
      </w:r>
    </w:p>
    <w:p w14:paraId="398B8BAC" w14:textId="77777777" w:rsidR="00697794" w:rsidRDefault="00697794" w:rsidP="00697794">
      <w:pPr>
        <w:pStyle w:val="StandardWeb"/>
      </w:pPr>
      <w:r>
        <w:t xml:space="preserve">Der </w:t>
      </w:r>
      <w:proofErr w:type="spellStart"/>
      <w:r>
        <w:t>Magd’lenä</w:t>
      </w:r>
      <w:proofErr w:type="spellEnd"/>
      <w:r>
        <w:t xml:space="preserve"> </w:t>
      </w:r>
      <w:proofErr w:type="spellStart"/>
      <w:r>
        <w:t>Sünd</w:t>
      </w:r>
      <w:proofErr w:type="spellEnd"/>
      <w:r>
        <w:t>‘ vergeben,</w:t>
      </w:r>
      <w:r>
        <w:br/>
        <w:t>Und den Schächer bracht‘ zum Leben,</w:t>
      </w:r>
      <w:r>
        <w:br/>
        <w:t>Du auch mir hast Hoffnung geben.</w:t>
      </w:r>
    </w:p>
    <w:p w14:paraId="397A06F9" w14:textId="77777777" w:rsidR="00697794" w:rsidRDefault="00697794" w:rsidP="00697794">
      <w:pPr>
        <w:pStyle w:val="StandardWeb"/>
      </w:pPr>
      <w:r>
        <w:t>Meine Bitt‘ ist nicht zu achten,</w:t>
      </w:r>
      <w:r>
        <w:br/>
        <w:t xml:space="preserve">Deine Güte </w:t>
      </w:r>
      <w:proofErr w:type="spellStart"/>
      <w:r>
        <w:t>wollst</w:t>
      </w:r>
      <w:proofErr w:type="spellEnd"/>
      <w:r>
        <w:t xml:space="preserve"> betrachten,</w:t>
      </w:r>
      <w:r>
        <w:br/>
        <w:t xml:space="preserve">Dass im </w:t>
      </w:r>
      <w:proofErr w:type="spellStart"/>
      <w:r>
        <w:t>Feu’r</w:t>
      </w:r>
      <w:proofErr w:type="spellEnd"/>
      <w:r>
        <w:t xml:space="preserve"> </w:t>
      </w:r>
      <w:proofErr w:type="spellStart"/>
      <w:r>
        <w:t>nit</w:t>
      </w:r>
      <w:proofErr w:type="spellEnd"/>
      <w:r>
        <w:t xml:space="preserve"> muss verschmachten.</w:t>
      </w:r>
    </w:p>
    <w:p w14:paraId="196A4EDC" w14:textId="77777777" w:rsidR="00697794" w:rsidRDefault="00697794" w:rsidP="00697794">
      <w:pPr>
        <w:pStyle w:val="StandardWeb"/>
      </w:pPr>
      <w:r>
        <w:t>Bei den Schafen Platz verleihe,</w:t>
      </w:r>
      <w:r>
        <w:br/>
        <w:t>Von den Böcken mich befreie,</w:t>
      </w:r>
      <w:r>
        <w:br/>
        <w:t xml:space="preserve">Dann mein‘ Stell‘ zur Rechten </w:t>
      </w:r>
      <w:proofErr w:type="spellStart"/>
      <w:r>
        <w:t>seie</w:t>
      </w:r>
      <w:proofErr w:type="spellEnd"/>
      <w:r>
        <w:t>.</w:t>
      </w:r>
    </w:p>
    <w:p w14:paraId="1E5FFD94" w14:textId="77777777" w:rsidR="00697794" w:rsidRDefault="00697794" w:rsidP="00697794">
      <w:pPr>
        <w:pStyle w:val="StandardWeb"/>
      </w:pPr>
      <w:r>
        <w:t xml:space="preserve">Du wirst </w:t>
      </w:r>
      <w:proofErr w:type="spellStart"/>
      <w:r>
        <w:t>vermaledeyen</w:t>
      </w:r>
      <w:proofErr w:type="spellEnd"/>
      <w:r>
        <w:br/>
        <w:t>Die Gottlosen, – mir verzeihen</w:t>
      </w:r>
      <w:r>
        <w:br/>
        <w:t xml:space="preserve">Wollest, Herr, und </w:t>
      </w:r>
      <w:proofErr w:type="spellStart"/>
      <w:r>
        <w:t>benedeyen</w:t>
      </w:r>
      <w:proofErr w:type="spellEnd"/>
      <w:r>
        <w:t>.</w:t>
      </w:r>
    </w:p>
    <w:p w14:paraId="638FDE52" w14:textId="77777777" w:rsidR="00697794" w:rsidRDefault="00697794" w:rsidP="00697794">
      <w:pPr>
        <w:pStyle w:val="StandardWeb"/>
      </w:pPr>
      <w:r>
        <w:t>Jesu, zu dir ich mich wende,</w:t>
      </w:r>
      <w:r>
        <w:br/>
      </w:r>
      <w:proofErr w:type="spellStart"/>
      <w:r>
        <w:t>Geb</w:t>
      </w:r>
      <w:proofErr w:type="spellEnd"/>
      <w:r>
        <w:t>‘ mein Herz in deine Hände,</w:t>
      </w:r>
      <w:r>
        <w:br/>
      </w:r>
      <w:proofErr w:type="spellStart"/>
      <w:r>
        <w:t>Seh</w:t>
      </w:r>
      <w:proofErr w:type="spellEnd"/>
      <w:r>
        <w:t>‘ doch auf mein letztes Ende.</w:t>
      </w:r>
    </w:p>
    <w:p w14:paraId="2150DB8A" w14:textId="77777777" w:rsidR="00697794" w:rsidRDefault="00697794" w:rsidP="00697794">
      <w:pPr>
        <w:pStyle w:val="StandardWeb"/>
      </w:pPr>
      <w:r>
        <w:t>O des Tags! wohl zu beweinen,</w:t>
      </w:r>
      <w:r>
        <w:br/>
        <w:t>Da der Mensch auf seinen Beinen,</w:t>
      </w:r>
      <w:r>
        <w:br/>
        <w:t>Wird vor seinem Gott erscheinen.</w:t>
      </w:r>
    </w:p>
    <w:p w14:paraId="3602F841" w14:textId="77777777" w:rsidR="00697794" w:rsidRDefault="00697794" w:rsidP="00697794">
      <w:pPr>
        <w:pStyle w:val="StandardWeb"/>
      </w:pPr>
      <w:r>
        <w:t xml:space="preserve">Aller </w:t>
      </w:r>
      <w:proofErr w:type="spellStart"/>
      <w:r>
        <w:t>Straf</w:t>
      </w:r>
      <w:proofErr w:type="spellEnd"/>
      <w:r>
        <w:t>‘ uns dann befreie,</w:t>
      </w:r>
      <w:r>
        <w:br/>
        <w:t xml:space="preserve">Jesu, alle </w:t>
      </w:r>
      <w:proofErr w:type="spellStart"/>
      <w:r>
        <w:t>Sünd</w:t>
      </w:r>
      <w:proofErr w:type="spellEnd"/>
      <w:r>
        <w:t>‘ verzeihe,</w:t>
      </w:r>
      <w:r>
        <w:br/>
        <w:t>Und die ewig Ruh‘ verleihe!</w:t>
      </w:r>
    </w:p>
    <w:p w14:paraId="2AFA9527"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4E2F2879" w14:textId="77777777" w:rsidR="00697794" w:rsidRDefault="00697794" w:rsidP="00697794">
      <w:pPr>
        <w:pStyle w:val="berschrift1"/>
      </w:pPr>
      <w:r w:rsidRPr="00697794">
        <w:t>unbekannt – Dies Irae</w:t>
      </w:r>
      <w:r>
        <w:t xml:space="preserve"> (1821)</w:t>
      </w:r>
    </w:p>
    <w:p w14:paraId="02307BEF" w14:textId="77777777" w:rsidR="00697794" w:rsidRDefault="00697794" w:rsidP="00697794">
      <w:pPr>
        <w:pStyle w:val="StandardWeb"/>
      </w:pPr>
      <w:r>
        <w:t>Schreckenstag und Trauerstunde!</w:t>
      </w:r>
      <w:r>
        <w:br/>
        <w:t xml:space="preserve">Da die </w:t>
      </w:r>
      <w:proofErr w:type="spellStart"/>
      <w:r>
        <w:t>Erd</w:t>
      </w:r>
      <w:proofErr w:type="spellEnd"/>
      <w:r>
        <w:t>‘ im Feuerschlunde</w:t>
      </w:r>
      <w:r>
        <w:br/>
        <w:t>Glühen wird nach Davids Munde.</w:t>
      </w:r>
    </w:p>
    <w:p w14:paraId="190F285D" w14:textId="77777777" w:rsidR="00697794" w:rsidRDefault="00697794" w:rsidP="00697794">
      <w:pPr>
        <w:pStyle w:val="StandardWeb"/>
      </w:pPr>
      <w:r>
        <w:t>Welches Zittern wird entstehen,</w:t>
      </w:r>
      <w:r>
        <w:br/>
        <w:t>Wenn wir einst den Richter sehen,</w:t>
      </w:r>
      <w:r>
        <w:br/>
        <w:t>Ungerührt von unserm Flehen!</w:t>
      </w:r>
    </w:p>
    <w:p w14:paraId="758C3587" w14:textId="77777777" w:rsidR="00697794" w:rsidRDefault="00697794" w:rsidP="00697794">
      <w:pPr>
        <w:pStyle w:val="StandardWeb"/>
      </w:pPr>
      <w:r>
        <w:t>Der Posaune Schall wird klingen,</w:t>
      </w:r>
      <w:r>
        <w:br/>
        <w:t>Durch der Erde Gräber dringen,</w:t>
      </w:r>
      <w:r>
        <w:br/>
        <w:t>Alle zum Gerichte zwingen.</w:t>
      </w:r>
    </w:p>
    <w:p w14:paraId="1EEE604D" w14:textId="77777777" w:rsidR="00697794" w:rsidRDefault="00697794" w:rsidP="00697794">
      <w:pPr>
        <w:pStyle w:val="StandardWeb"/>
      </w:pPr>
      <w:r>
        <w:t>Tod, Natur, ihr werdet beben,</w:t>
      </w:r>
      <w:r>
        <w:br/>
        <w:t>Da, erweckt zum neuen Leben,</w:t>
      </w:r>
      <w:r>
        <w:br/>
        <w:t>Rechenschaft der Mensch wird geben.</w:t>
      </w:r>
    </w:p>
    <w:p w14:paraId="39F11EF3" w14:textId="77777777" w:rsidR="00697794" w:rsidRDefault="00697794" w:rsidP="00697794">
      <w:pPr>
        <w:pStyle w:val="StandardWeb"/>
      </w:pPr>
      <w:r>
        <w:t>Gottes Buch wird aufgeschlagen,</w:t>
      </w:r>
      <w:r>
        <w:br/>
        <w:t>Treu enthält es eingetragen</w:t>
      </w:r>
      <w:r>
        <w:br/>
        <w:t xml:space="preserve">Jede </w:t>
      </w:r>
      <w:proofErr w:type="spellStart"/>
      <w:r>
        <w:t>That</w:t>
      </w:r>
      <w:proofErr w:type="spellEnd"/>
      <w:r>
        <w:t xml:space="preserve"> aus diesen Tagen.</w:t>
      </w:r>
    </w:p>
    <w:p w14:paraId="723D13DC" w14:textId="77777777" w:rsidR="00697794" w:rsidRDefault="00697794" w:rsidP="00697794">
      <w:pPr>
        <w:pStyle w:val="StandardWeb"/>
      </w:pPr>
      <w:r>
        <w:t>Wenn der ernste Richter schlichtet,</w:t>
      </w:r>
      <w:r>
        <w:br/>
        <w:t>Und der Herzen Dunkel lichtet,</w:t>
      </w:r>
      <w:r>
        <w:br/>
        <w:t>Bleibt nichts Böses ungerichtet.</w:t>
      </w:r>
    </w:p>
    <w:p w14:paraId="2C2FD8FB" w14:textId="77777777" w:rsidR="00697794" w:rsidRDefault="00697794" w:rsidP="00697794">
      <w:pPr>
        <w:pStyle w:val="StandardWeb"/>
      </w:pPr>
      <w:r>
        <w:t>Was soll dann ich Sünder sagen,</w:t>
      </w:r>
      <w:r>
        <w:br/>
        <w:t>Wenn auch die Gerechten zagen</w:t>
      </w:r>
      <w:r>
        <w:br/>
        <w:t>Und den Richter kaum ertragen?</w:t>
      </w:r>
    </w:p>
    <w:p w14:paraId="42A3EAFA" w14:textId="77777777" w:rsidR="00697794" w:rsidRDefault="00697794" w:rsidP="00697794">
      <w:pPr>
        <w:pStyle w:val="StandardWeb"/>
      </w:pPr>
      <w:r>
        <w:t>Herr, der du erhaben thronest,</w:t>
      </w:r>
      <w:r>
        <w:br/>
        <w:t>Und aus Güte unser schonest,</w:t>
      </w:r>
      <w:r>
        <w:br/>
        <w:t>Sieh‘ auf mich, wenn du belohnest!</w:t>
      </w:r>
    </w:p>
    <w:p w14:paraId="257A51D6" w14:textId="77777777" w:rsidR="00697794" w:rsidRDefault="00697794" w:rsidP="00697794">
      <w:pPr>
        <w:pStyle w:val="StandardWeb"/>
      </w:pPr>
      <w:r>
        <w:t>Milder Jesus, denk‘ im Segen:</w:t>
      </w:r>
      <w:r>
        <w:br/>
        <w:t>Ich war’s Ziel von deinen Wegen,</w:t>
      </w:r>
      <w:r>
        <w:br/>
        <w:t>Viel war dir an mir gelegen.</w:t>
      </w:r>
    </w:p>
    <w:p w14:paraId="60A2507D" w14:textId="77777777" w:rsidR="00697794" w:rsidRDefault="00697794" w:rsidP="00697794">
      <w:pPr>
        <w:pStyle w:val="StandardWeb"/>
      </w:pPr>
      <w:r>
        <w:t>Viel hast du für mich ertragen,</w:t>
      </w:r>
      <w:r>
        <w:br/>
        <w:t xml:space="preserve">Bis man dich </w:t>
      </w:r>
      <w:proofErr w:type="spellStart"/>
      <w:r>
        <w:t>an’s</w:t>
      </w:r>
      <w:proofErr w:type="spellEnd"/>
      <w:r>
        <w:t xml:space="preserve"> Kreuz geschlagen,</w:t>
      </w:r>
      <w:r>
        <w:br/>
        <w:t>Wirst du mir den Werth versagen?</w:t>
      </w:r>
    </w:p>
    <w:p w14:paraId="4DF6ABC4" w14:textId="77777777" w:rsidR="00697794" w:rsidRDefault="00697794" w:rsidP="00697794">
      <w:pPr>
        <w:pStyle w:val="StandardWeb"/>
      </w:pPr>
      <w:r>
        <w:t>Mit Versöhnungsblut besprenge,</w:t>
      </w:r>
      <w:r>
        <w:br/>
        <w:t>Jesus, meiner Sünden Menge</w:t>
      </w:r>
      <w:r>
        <w:br/>
        <w:t>Vor dem Tage deiner Strenge!</w:t>
      </w:r>
    </w:p>
    <w:p w14:paraId="0B286EAD" w14:textId="77777777" w:rsidR="00697794" w:rsidRDefault="00697794" w:rsidP="00697794">
      <w:pPr>
        <w:pStyle w:val="StandardWeb"/>
      </w:pPr>
      <w:proofErr w:type="spellStart"/>
      <w:r>
        <w:t>Röthe</w:t>
      </w:r>
      <w:proofErr w:type="spellEnd"/>
      <w:r>
        <w:t xml:space="preserve"> färbt des </w:t>
      </w:r>
      <w:proofErr w:type="spellStart"/>
      <w:r>
        <w:t>Schuld’gen</w:t>
      </w:r>
      <w:proofErr w:type="spellEnd"/>
      <w:r>
        <w:t xml:space="preserve"> Wangen,</w:t>
      </w:r>
      <w:r>
        <w:br/>
        <w:t>Das Gewissen quält mich Bangen,</w:t>
      </w:r>
      <w:r>
        <w:br/>
        <w:t>Lass, ach lass mich Gnad‘ erlangen!</w:t>
      </w:r>
    </w:p>
    <w:p w14:paraId="292A889D" w14:textId="77777777" w:rsidR="00697794" w:rsidRDefault="00697794" w:rsidP="00697794">
      <w:pPr>
        <w:pStyle w:val="StandardWeb"/>
      </w:pPr>
      <w:r>
        <w:t xml:space="preserve">Marien hast du </w:t>
      </w:r>
      <w:proofErr w:type="spellStart"/>
      <w:r>
        <w:t>entsündet</w:t>
      </w:r>
      <w:proofErr w:type="spellEnd"/>
      <w:r>
        <w:t>,</w:t>
      </w:r>
      <w:r>
        <w:br/>
        <w:t>Selbst dem Mörder Heil verkündet,</w:t>
      </w:r>
      <w:r>
        <w:br/>
        <w:t>Und mein Hoffen fest begründet.</w:t>
      </w:r>
    </w:p>
    <w:p w14:paraId="5FC7B77D" w14:textId="77777777" w:rsidR="00697794" w:rsidRDefault="00697794" w:rsidP="00697794">
      <w:pPr>
        <w:pStyle w:val="StandardWeb"/>
      </w:pPr>
      <w:r>
        <w:t>Doch was nützen meine Zähren?</w:t>
      </w:r>
      <w:r>
        <w:br/>
        <w:t>Du nur kannst der Hölle wehren,</w:t>
      </w:r>
      <w:r>
        <w:br/>
        <w:t>Dass mich Himmelsfreuden nähren.</w:t>
      </w:r>
    </w:p>
    <w:p w14:paraId="0BD7290E" w14:textId="77777777" w:rsidR="00697794" w:rsidRDefault="00697794" w:rsidP="00697794">
      <w:pPr>
        <w:pStyle w:val="StandardWeb"/>
      </w:pPr>
      <w:r>
        <w:t>Lass mich zu den Schafen gehen,</w:t>
      </w:r>
      <w:r>
        <w:br/>
        <w:t>Nicht bei Böcken trostlos flehen,</w:t>
      </w:r>
      <w:r>
        <w:br/>
        <w:t>Sondern dir zur Rechten stehen.</w:t>
      </w:r>
    </w:p>
    <w:p w14:paraId="584EAE1D" w14:textId="77777777" w:rsidR="00697794" w:rsidRDefault="00697794" w:rsidP="00697794">
      <w:pPr>
        <w:pStyle w:val="StandardWeb"/>
      </w:pPr>
      <w:r>
        <w:t>Wenn verflucht die Sünder fliehen,</w:t>
      </w:r>
      <w:r>
        <w:br/>
        <w:t>Und zu ihrer Strafe ziehen,</w:t>
      </w:r>
      <w:r>
        <w:br/>
        <w:t>Dann sprich: Dir ist Heil verliehen!</w:t>
      </w:r>
    </w:p>
    <w:p w14:paraId="5D7A78EF" w14:textId="77777777" w:rsidR="00697794" w:rsidRDefault="00697794" w:rsidP="00697794">
      <w:pPr>
        <w:pStyle w:val="StandardWeb"/>
      </w:pPr>
      <w:r>
        <w:t>Meine Sünden sind mir leide,</w:t>
      </w:r>
      <w:r>
        <w:br/>
        <w:t>Schmerz durchwühlt mein Eingeweide,</w:t>
      </w:r>
      <w:r>
        <w:br/>
        <w:t>Schon, wenn ich von hinnen scheide!</w:t>
      </w:r>
    </w:p>
    <w:p w14:paraId="3E7E3FF7" w14:textId="77777777" w:rsidR="00697794" w:rsidRDefault="00697794" w:rsidP="00697794">
      <w:pPr>
        <w:pStyle w:val="StandardWeb"/>
      </w:pPr>
      <w:r>
        <w:t>Schreckenstag, an dem die Bangen</w:t>
      </w:r>
      <w:r>
        <w:br/>
        <w:t>Aus der Gruft vor dich gelangen,</w:t>
      </w:r>
      <w:r>
        <w:br/>
        <w:t>Nach Gebühre zu empfangen.</w:t>
      </w:r>
    </w:p>
    <w:p w14:paraId="0C68CA17" w14:textId="77777777" w:rsidR="00697794" w:rsidRDefault="00697794" w:rsidP="00697794">
      <w:pPr>
        <w:pStyle w:val="StandardWeb"/>
      </w:pPr>
      <w:r>
        <w:t>Dann verschone, Gott, verschone!</w:t>
      </w:r>
      <w:r>
        <w:br/>
        <w:t>Jesus auf dem Richterthrone!</w:t>
      </w:r>
      <w:r>
        <w:br/>
        <w:t xml:space="preserve">Dass im </w:t>
      </w:r>
      <w:proofErr w:type="spellStart"/>
      <w:r>
        <w:t>sel’gen</w:t>
      </w:r>
      <w:proofErr w:type="spellEnd"/>
      <w:r>
        <w:t xml:space="preserve"> Frieden wohne</w:t>
      </w:r>
      <w:r>
        <w:br/>
        <w:t>Deine Christenschaar. Amen.</w:t>
      </w:r>
    </w:p>
    <w:p w14:paraId="2DE3775A" w14:textId="77777777" w:rsidR="00697794" w:rsidRDefault="00697794" w:rsidP="00697794">
      <w:pPr>
        <w:pStyle w:val="berschrift1"/>
      </w:pPr>
      <w:r w:rsidRPr="00697794">
        <w:t>unbekannt – Dies Irae</w:t>
      </w:r>
      <w:r>
        <w:t xml:space="preserve"> (1823)</w:t>
      </w:r>
    </w:p>
    <w:p w14:paraId="0A667092" w14:textId="77777777" w:rsidR="00697794" w:rsidRDefault="00697794" w:rsidP="00697794">
      <w:pPr>
        <w:pStyle w:val="StandardWeb"/>
      </w:pPr>
      <w:r>
        <w:t>Der Vergeltung Tag, der schwere,</w:t>
      </w:r>
      <w:r>
        <w:br/>
        <w:t>Tilgt die Welt im Flammenmeere,</w:t>
      </w:r>
      <w:r>
        <w:br/>
        <w:t xml:space="preserve">Laut der </w:t>
      </w:r>
      <w:proofErr w:type="spellStart"/>
      <w:r>
        <w:t>heil’gen</w:t>
      </w:r>
      <w:proofErr w:type="spellEnd"/>
      <w:r>
        <w:t xml:space="preserve"> Seher Lehre.</w:t>
      </w:r>
    </w:p>
    <w:p w14:paraId="16F93F59" w14:textId="77777777" w:rsidR="00697794" w:rsidRDefault="00697794" w:rsidP="00697794">
      <w:pPr>
        <w:pStyle w:val="StandardWeb"/>
      </w:pPr>
      <w:r>
        <w:t>Welch‘ Entsetzen wird da walten,</w:t>
      </w:r>
      <w:r>
        <w:br/>
        <w:t>Kommt der Richter, Recht zu halten,</w:t>
      </w:r>
      <w:r>
        <w:br/>
        <w:t>und ob Allem streng zu schalten!</w:t>
      </w:r>
    </w:p>
    <w:p w14:paraId="72FFF68C" w14:textId="77777777" w:rsidR="00697794" w:rsidRDefault="00697794" w:rsidP="00697794">
      <w:pPr>
        <w:pStyle w:val="StandardWeb"/>
      </w:pPr>
      <w:r>
        <w:t>Die Posaune hehr, mit Klängen,</w:t>
      </w:r>
      <w:r>
        <w:br/>
        <w:t>So des Erdballs Grüfte sprengen,</w:t>
      </w:r>
      <w:r>
        <w:br/>
        <w:t>Wird zum Thron die Menschen drängen!</w:t>
      </w:r>
    </w:p>
    <w:p w14:paraId="60A2420F" w14:textId="77777777" w:rsidR="00697794" w:rsidRDefault="00697794" w:rsidP="00697794">
      <w:pPr>
        <w:pStyle w:val="StandardWeb"/>
      </w:pPr>
      <w:r>
        <w:t>Tod dann und Natur erbeben,</w:t>
      </w:r>
      <w:r>
        <w:br/>
        <w:t>Wann die Leichen sich erheben,</w:t>
      </w:r>
      <w:r>
        <w:br/>
        <w:t>Rechenschaft dem Herrn zu geben.</w:t>
      </w:r>
    </w:p>
    <w:p w14:paraId="4BCD1430" w14:textId="77777777" w:rsidR="00697794" w:rsidRDefault="00697794" w:rsidP="00697794">
      <w:pPr>
        <w:pStyle w:val="StandardWeb"/>
      </w:pPr>
      <w:r>
        <w:t>Gottes Schrift, im hellsten Lichte</w:t>
      </w:r>
      <w:r>
        <w:br/>
        <w:t>Zeigend aller Zeit Geschichte,</w:t>
      </w:r>
      <w:r>
        <w:br/>
        <w:t>Rollt sich auf zum Weltgerichte.</w:t>
      </w:r>
    </w:p>
    <w:p w14:paraId="158C4E01" w14:textId="77777777" w:rsidR="00697794" w:rsidRDefault="00697794" w:rsidP="00697794">
      <w:pPr>
        <w:pStyle w:val="StandardWeb"/>
      </w:pPr>
      <w:r>
        <w:t>Da, vom Throne, Recht zu sprechen,</w:t>
      </w:r>
      <w:r>
        <w:br/>
        <w:t>Wird der Richter die Verbrechen</w:t>
      </w:r>
      <w:r>
        <w:br/>
        <w:t>All‘ enthüllen, Alle rächen.</w:t>
      </w:r>
    </w:p>
    <w:p w14:paraId="42994AAA" w14:textId="77777777" w:rsidR="00697794" w:rsidRDefault="00697794" w:rsidP="00697794">
      <w:pPr>
        <w:pStyle w:val="StandardWeb"/>
      </w:pPr>
      <w:r>
        <w:t xml:space="preserve">Ach, was </w:t>
      </w:r>
      <w:proofErr w:type="spellStart"/>
      <w:r>
        <w:t>werd</w:t>
      </w:r>
      <w:proofErr w:type="spellEnd"/>
      <w:r>
        <w:t>‘ ich Armer sagen?</w:t>
      </w:r>
      <w:r>
        <w:br/>
        <w:t>Zum Vertreter wen erfragen,</w:t>
      </w:r>
      <w:r>
        <w:br/>
        <w:t>Wo Gerechte selbst noch zagen?</w:t>
      </w:r>
    </w:p>
    <w:p w14:paraId="0DD22E7B" w14:textId="77777777" w:rsidR="00697794" w:rsidRDefault="00697794" w:rsidP="00697794">
      <w:pPr>
        <w:pStyle w:val="StandardWeb"/>
      </w:pPr>
      <w:r>
        <w:t>Herr des Weltalls! furchtbar Hehrer!</w:t>
      </w:r>
      <w:r>
        <w:br/>
        <w:t xml:space="preserve">Freien Gnadenheils </w:t>
      </w:r>
      <w:proofErr w:type="spellStart"/>
      <w:r>
        <w:t>Bescheerer</w:t>
      </w:r>
      <w:proofErr w:type="spellEnd"/>
      <w:r>
        <w:t>!</w:t>
      </w:r>
      <w:r>
        <w:br/>
        <w:t xml:space="preserve">Rette mich, du </w:t>
      </w:r>
      <w:proofErr w:type="spellStart"/>
      <w:r>
        <w:t>Huldgewährer</w:t>
      </w:r>
      <w:proofErr w:type="spellEnd"/>
      <w:r>
        <w:t>!</w:t>
      </w:r>
    </w:p>
    <w:p w14:paraId="534DEC8A" w14:textId="77777777" w:rsidR="00697794" w:rsidRDefault="00697794" w:rsidP="00697794">
      <w:pPr>
        <w:pStyle w:val="StandardWeb"/>
      </w:pPr>
      <w:r>
        <w:t>Gnad‘ ist, Jesu, ja dein Wesen!</w:t>
      </w:r>
      <w:r>
        <w:br/>
        <w:t>Kamst du doch, mich zu erlösen!</w:t>
      </w:r>
      <w:r>
        <w:br/>
        <w:t>Lass mich jenes Tags genesen!</w:t>
      </w:r>
    </w:p>
    <w:p w14:paraId="6F784B63" w14:textId="77777777" w:rsidR="00697794" w:rsidRDefault="00697794" w:rsidP="00697794">
      <w:pPr>
        <w:pStyle w:val="StandardWeb"/>
      </w:pPr>
      <w:r>
        <w:t>Mich erwarbst du, letzten Strebens,</w:t>
      </w:r>
      <w:r>
        <w:br/>
        <w:t>Noch am Kreuz, am Ziel des Lebens,</w:t>
      </w:r>
      <w:r>
        <w:br/>
        <w:t>Solch ein Preis sei nicht vergebens!</w:t>
      </w:r>
    </w:p>
    <w:p w14:paraId="74F10C53" w14:textId="77777777" w:rsidR="00697794" w:rsidRDefault="00697794" w:rsidP="00697794">
      <w:pPr>
        <w:pStyle w:val="StandardWeb"/>
      </w:pPr>
      <w:r>
        <w:t>Rächer mit gerechter Waage,</w:t>
      </w:r>
      <w:r>
        <w:br/>
        <w:t>Lass die Schuld, die schwer ich trage,</w:t>
      </w:r>
      <w:r>
        <w:br/>
        <w:t>Gnädig nach vor jenem Tage!</w:t>
      </w:r>
    </w:p>
    <w:p w14:paraId="5E72B3A0" w14:textId="77777777" w:rsidR="00697794" w:rsidRDefault="00697794" w:rsidP="00697794">
      <w:pPr>
        <w:pStyle w:val="StandardWeb"/>
      </w:pPr>
      <w:r>
        <w:t>Strafbar seufz‘ ich auf voll Bangen,</w:t>
      </w:r>
      <w:r>
        <w:br/>
        <w:t>Scham durchglühet meine Wangen,</w:t>
      </w:r>
      <w:r>
        <w:br/>
      </w:r>
      <w:proofErr w:type="spellStart"/>
      <w:r>
        <w:t>Mög</w:t>
      </w:r>
      <w:proofErr w:type="spellEnd"/>
      <w:r>
        <w:t>‘ ich flehend Gnad‘ erlangen!</w:t>
      </w:r>
    </w:p>
    <w:p w14:paraId="7161FB7B" w14:textId="77777777" w:rsidR="00697794" w:rsidRDefault="00697794" w:rsidP="00697794">
      <w:pPr>
        <w:pStyle w:val="StandardWeb"/>
      </w:pPr>
      <w:r>
        <w:t xml:space="preserve">Dass der </w:t>
      </w:r>
      <w:proofErr w:type="spellStart"/>
      <w:r>
        <w:t>Sünd’rin</w:t>
      </w:r>
      <w:proofErr w:type="spellEnd"/>
      <w:r>
        <w:t xml:space="preserve"> du verziehen,</w:t>
      </w:r>
      <w:r>
        <w:br/>
        <w:t>Und dem Schächer Heil verliehen,</w:t>
      </w:r>
      <w:r>
        <w:br/>
        <w:t>Lässt auch mir noch Hoffnung blühen.</w:t>
      </w:r>
    </w:p>
    <w:p w14:paraId="56F98F46" w14:textId="77777777" w:rsidR="00697794" w:rsidRDefault="00697794" w:rsidP="00697794">
      <w:pPr>
        <w:pStyle w:val="StandardWeb"/>
      </w:pPr>
      <w:r>
        <w:t>Nicht verdien‘ ich’s, doch zur Ehre</w:t>
      </w:r>
      <w:r>
        <w:br/>
        <w:t>Deiner Huld, o Heiland, wehre,</w:t>
      </w:r>
      <w:r>
        <w:br/>
        <w:t xml:space="preserve">Dass nicht </w:t>
      </w:r>
      <w:proofErr w:type="spellStart"/>
      <w:r>
        <w:t>ew’ge</w:t>
      </w:r>
      <w:proofErr w:type="spellEnd"/>
      <w:r>
        <w:t xml:space="preserve"> Glut mich zehre!</w:t>
      </w:r>
    </w:p>
    <w:p w14:paraId="3EFA585B" w14:textId="77777777" w:rsidR="00697794" w:rsidRDefault="00697794" w:rsidP="00697794">
      <w:pPr>
        <w:pStyle w:val="StandardWeb"/>
      </w:pPr>
      <w:r>
        <w:t>Dir zur Rechten lass mich kommen,</w:t>
      </w:r>
      <w:r>
        <w:br/>
        <w:t>Fern der Frevler Rott‘ entnommen,</w:t>
      </w:r>
      <w:r>
        <w:br/>
      </w:r>
      <w:proofErr w:type="spellStart"/>
      <w:r>
        <w:t>Gieb</w:t>
      </w:r>
      <w:proofErr w:type="spellEnd"/>
      <w:r>
        <w:t xml:space="preserve"> mir Raum bei deinen Frommen!</w:t>
      </w:r>
    </w:p>
    <w:p w14:paraId="251C726D" w14:textId="77777777" w:rsidR="00697794" w:rsidRDefault="00697794" w:rsidP="00697794">
      <w:pPr>
        <w:pStyle w:val="StandardWeb"/>
      </w:pPr>
      <w:r>
        <w:t>Sind dann Jene überwiesen,</w:t>
      </w:r>
      <w:r>
        <w:br/>
        <w:t>In die Flammenpein verwiesen,</w:t>
      </w:r>
      <w:r>
        <w:br/>
        <w:t>Rufe segnend mich mit Diesen!</w:t>
      </w:r>
    </w:p>
    <w:p w14:paraId="4F5E917E" w14:textId="77777777" w:rsidR="00697794" w:rsidRDefault="00697794" w:rsidP="00697794">
      <w:pPr>
        <w:pStyle w:val="StandardWeb"/>
      </w:pPr>
      <w:r>
        <w:t>Knieend, hochgestreckt die Hände,</w:t>
      </w:r>
      <w:r>
        <w:br/>
      </w:r>
      <w:proofErr w:type="spellStart"/>
      <w:r>
        <w:t>Trau’rvoll</w:t>
      </w:r>
      <w:proofErr w:type="spellEnd"/>
      <w:r>
        <w:t xml:space="preserve"> </w:t>
      </w:r>
      <w:proofErr w:type="spellStart"/>
      <w:r>
        <w:t>bet</w:t>
      </w:r>
      <w:proofErr w:type="spellEnd"/>
      <w:r>
        <w:t>‘ ich: Mittler, wende</w:t>
      </w:r>
      <w:r>
        <w:br/>
        <w:t>Rettend dich zu meinem Ende!</w:t>
      </w:r>
    </w:p>
    <w:p w14:paraId="7A007D11"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6FF02936" w14:textId="261C119F" w:rsidR="00697794" w:rsidRDefault="00697794" w:rsidP="00697794">
      <w:pPr>
        <w:pStyle w:val="berschrift1"/>
      </w:pPr>
      <w:r>
        <w:t>u</w:t>
      </w:r>
      <w:r w:rsidRPr="00697794">
        <w:t xml:space="preserve">nbekannt – Dies </w:t>
      </w:r>
      <w:proofErr w:type="spellStart"/>
      <w:r w:rsidRPr="00697794">
        <w:t>irae</w:t>
      </w:r>
      <w:proofErr w:type="spellEnd"/>
      <w:r w:rsidRPr="00697794">
        <w:t xml:space="preserve"> </w:t>
      </w:r>
      <w:r>
        <w:t>(</w:t>
      </w:r>
      <w:r w:rsidRPr="00697794">
        <w:t>1838</w:t>
      </w:r>
      <w:r>
        <w:t>)</w:t>
      </w:r>
    </w:p>
    <w:p w14:paraId="6B69E30B" w14:textId="77777777" w:rsidR="00697794" w:rsidRDefault="00697794" w:rsidP="00697794">
      <w:pPr>
        <w:pStyle w:val="StandardWeb"/>
      </w:pPr>
      <w:r>
        <w:t>1. Jener Tag, der Tag des Zornes,</w:t>
      </w:r>
      <w:r>
        <w:br/>
        <w:t>Löst die Welt in Staub und Asche,</w:t>
      </w:r>
      <w:r>
        <w:br/>
        <w:t>Wie es David offenbaret.</w:t>
      </w:r>
    </w:p>
    <w:p w14:paraId="58380286" w14:textId="77777777" w:rsidR="00697794" w:rsidRDefault="00697794" w:rsidP="00697794">
      <w:pPr>
        <w:pStyle w:val="StandardWeb"/>
      </w:pPr>
      <w:r>
        <w:t>2. Welches Zittern, welches Beben,</w:t>
      </w:r>
      <w:r>
        <w:br/>
        <w:t>Wann der Herr sich wird erheben,</w:t>
      </w:r>
      <w:r>
        <w:br/>
        <w:t>Richten über Tod und Leben!</w:t>
      </w:r>
    </w:p>
    <w:p w14:paraId="77C5AD50" w14:textId="77777777" w:rsidR="00697794" w:rsidRDefault="00697794" w:rsidP="00697794">
      <w:pPr>
        <w:pStyle w:val="StandardWeb"/>
      </w:pPr>
      <w:r>
        <w:t>3. Die Posaun‘ im Wundertone</w:t>
      </w:r>
      <w:r>
        <w:br/>
        <w:t>Ruft, wer auch im Grabe wohne,</w:t>
      </w:r>
      <w:r>
        <w:br/>
        <w:t>Jeden hin zum höchsten Throne.</w:t>
      </w:r>
    </w:p>
    <w:p w14:paraId="7596BFB5" w14:textId="77777777" w:rsidR="00697794" w:rsidRDefault="00697794" w:rsidP="00697794">
      <w:pPr>
        <w:pStyle w:val="StandardWeb"/>
      </w:pPr>
      <w:r>
        <w:t>4. Tod, Natur mit Staunen sehen</w:t>
      </w:r>
      <w:r>
        <w:br/>
        <w:t xml:space="preserve">Dann die </w:t>
      </w:r>
      <w:proofErr w:type="spellStart"/>
      <w:r>
        <w:t>Creatur</w:t>
      </w:r>
      <w:proofErr w:type="spellEnd"/>
      <w:r>
        <w:t xml:space="preserve"> erstehen,</w:t>
      </w:r>
      <w:r>
        <w:br/>
        <w:t>Rede vor Gericht zu stehen.</w:t>
      </w:r>
    </w:p>
    <w:p w14:paraId="33458774" w14:textId="77777777" w:rsidR="00697794" w:rsidRDefault="00697794" w:rsidP="00697794">
      <w:pPr>
        <w:pStyle w:val="StandardWeb"/>
      </w:pPr>
      <w:r>
        <w:t>5. Und ein Buch wird sich entfalten,</w:t>
      </w:r>
      <w:r>
        <w:br/>
        <w:t>Worin alles ist enthalten,</w:t>
      </w:r>
      <w:r>
        <w:br/>
        <w:t>Ob der Welt Gericht zu halten.</w:t>
      </w:r>
    </w:p>
    <w:p w14:paraId="0D6A3AFF" w14:textId="77777777" w:rsidR="00697794" w:rsidRDefault="00697794" w:rsidP="00697794">
      <w:pPr>
        <w:pStyle w:val="StandardWeb"/>
      </w:pPr>
      <w:r>
        <w:t>6. Wenn der Richter also richtet,</w:t>
      </w:r>
      <w:r>
        <w:br/>
        <w:t>Wird, was heimlich war, berichtet,</w:t>
      </w:r>
      <w:r>
        <w:br/>
      </w:r>
      <w:proofErr w:type="spellStart"/>
      <w:r>
        <w:t>Ungerochen</w:t>
      </w:r>
      <w:proofErr w:type="spellEnd"/>
      <w:r>
        <w:t xml:space="preserve"> Nichts geschlichtet.</w:t>
      </w:r>
    </w:p>
    <w:p w14:paraId="3F65F18C" w14:textId="77777777" w:rsidR="00697794" w:rsidRDefault="00697794" w:rsidP="00697794">
      <w:pPr>
        <w:pStyle w:val="StandardWeb"/>
      </w:pPr>
      <w:r>
        <w:t>7, Was soll dann ich Armer sagen?</w:t>
      </w:r>
      <w:r>
        <w:br/>
        <w:t>Welchen Schutzgeist soll ich fragen,</w:t>
      </w:r>
      <w:r>
        <w:br/>
        <w:t>Da Gerechte selber zagen?</w:t>
      </w:r>
    </w:p>
    <w:p w14:paraId="44F06871" w14:textId="77777777" w:rsidR="00697794" w:rsidRDefault="00697794" w:rsidP="00697794">
      <w:pPr>
        <w:pStyle w:val="StandardWeb"/>
      </w:pPr>
      <w:r>
        <w:t>8. König, furchtbar hoch erhaben,</w:t>
      </w:r>
      <w:r>
        <w:br/>
        <w:t>Lass mich Teil an deinen Gaben,</w:t>
      </w:r>
      <w:r>
        <w:br/>
        <w:t>Teil an deiner Gnade haben!</w:t>
      </w:r>
    </w:p>
    <w:p w14:paraId="55E3960F" w14:textId="77777777" w:rsidR="00697794" w:rsidRDefault="00697794" w:rsidP="00697794">
      <w:pPr>
        <w:pStyle w:val="StandardWeb"/>
      </w:pPr>
      <w:r>
        <w:t>9. Frommer Jesu, meinetwegen</w:t>
      </w:r>
      <w:r>
        <w:br/>
        <w:t>Kamst du; nicht mit Fluch, mit Segen</w:t>
      </w:r>
      <w:r>
        <w:br/>
        <w:t>Komm an jenem Tag‘ entgegen!</w:t>
      </w:r>
    </w:p>
    <w:p w14:paraId="1700A394" w14:textId="77777777" w:rsidR="00697794" w:rsidRDefault="00697794" w:rsidP="00697794">
      <w:pPr>
        <w:pStyle w:val="StandardWeb"/>
      </w:pPr>
      <w:r>
        <w:t xml:space="preserve">10. Ach, auf </w:t>
      </w:r>
      <w:proofErr w:type="spellStart"/>
      <w:r>
        <w:t>rauhen</w:t>
      </w:r>
      <w:proofErr w:type="spellEnd"/>
      <w:r>
        <w:t>, dunkeln Pfaden</w:t>
      </w:r>
      <w:r>
        <w:br/>
        <w:t>Gingst du müde, schwer beladen,</w:t>
      </w:r>
      <w:r>
        <w:br/>
        <w:t>Starbst am Kreuz, mich zu begnaden!</w:t>
      </w:r>
    </w:p>
    <w:p w14:paraId="0E902E59" w14:textId="77777777" w:rsidR="00697794" w:rsidRDefault="00697794" w:rsidP="00697794">
      <w:pPr>
        <w:pStyle w:val="StandardWeb"/>
      </w:pPr>
      <w:r>
        <w:t>11. Mit Versöhnungsblut besprenge,</w:t>
      </w:r>
      <w:r>
        <w:br/>
        <w:t>Richter, meiner Sünden Menge</w:t>
      </w:r>
      <w:r>
        <w:br/>
        <w:t>Vor dem Tage deiner Strenge!</w:t>
      </w:r>
    </w:p>
    <w:p w14:paraId="4C4ECE0B" w14:textId="77777777" w:rsidR="00697794" w:rsidRDefault="00697794" w:rsidP="00697794">
      <w:pPr>
        <w:pStyle w:val="StandardWeb"/>
      </w:pPr>
      <w:r>
        <w:t>12. Mein Gewissen quält mich Bangen,</w:t>
      </w:r>
      <w:r>
        <w:br/>
        <w:t>Und es rötet Schuld die Wangen,</w:t>
      </w:r>
      <w:r>
        <w:br/>
        <w:t>Gnade lass mich, Gott, erlangen!</w:t>
      </w:r>
    </w:p>
    <w:p w14:paraId="0643614E" w14:textId="77777777" w:rsidR="00697794" w:rsidRDefault="00697794" w:rsidP="00697794">
      <w:pPr>
        <w:pStyle w:val="StandardWeb"/>
      </w:pPr>
      <w:r>
        <w:t>13. Du, der lossprach einst Marien,</w:t>
      </w:r>
      <w:r>
        <w:br/>
        <w:t>Und dem Schächer hast verziehen,</w:t>
      </w:r>
      <w:r>
        <w:br/>
        <w:t>Hast auch Hoffnung mir verliehen.</w:t>
      </w:r>
    </w:p>
    <w:p w14:paraId="61F890A0" w14:textId="77777777" w:rsidR="00697794" w:rsidRDefault="00697794" w:rsidP="00697794">
      <w:pPr>
        <w:pStyle w:val="StandardWeb"/>
      </w:pPr>
      <w:r>
        <w:t>14. Zwar nicht würdig ist mein Flehen;</w:t>
      </w:r>
      <w:r>
        <w:br/>
        <w:t>Lass mich, Vater, Gnade sehen,</w:t>
      </w:r>
      <w:r>
        <w:br/>
        <w:t xml:space="preserve">Nicht </w:t>
      </w:r>
      <w:proofErr w:type="spellStart"/>
      <w:r>
        <w:t>in’s</w:t>
      </w:r>
      <w:proofErr w:type="spellEnd"/>
      <w:r>
        <w:t xml:space="preserve"> </w:t>
      </w:r>
      <w:proofErr w:type="spellStart"/>
      <w:r>
        <w:t>ew’ge</w:t>
      </w:r>
      <w:proofErr w:type="spellEnd"/>
      <w:r>
        <w:t xml:space="preserve"> Feuer gehen!</w:t>
      </w:r>
    </w:p>
    <w:p w14:paraId="17D1392C" w14:textId="77777777" w:rsidR="00697794" w:rsidRDefault="00697794" w:rsidP="00697794">
      <w:pPr>
        <w:pStyle w:val="StandardWeb"/>
      </w:pPr>
      <w:r>
        <w:t>15. Zu den Schafen mich geleite,</w:t>
      </w:r>
      <w:r>
        <w:br/>
        <w:t xml:space="preserve">Von den </w:t>
      </w:r>
      <w:proofErr w:type="spellStart"/>
      <w:r>
        <w:t>bäcken</w:t>
      </w:r>
      <w:proofErr w:type="spellEnd"/>
      <w:r>
        <w:t xml:space="preserve"> stets mich scheide,</w:t>
      </w:r>
      <w:r>
        <w:br/>
        <w:t>Stellend dir zur rechten Seite!</w:t>
      </w:r>
    </w:p>
    <w:p w14:paraId="508B07CD" w14:textId="77777777" w:rsidR="00697794" w:rsidRDefault="00697794" w:rsidP="00697794">
      <w:pPr>
        <w:pStyle w:val="StandardWeb"/>
      </w:pPr>
      <w:r>
        <w:t>16. Ruf, wenn in der Hölle Flammen</w:t>
      </w:r>
      <w:r>
        <w:br/>
        <w:t>Sinken, die du wirst verdammen,</w:t>
      </w:r>
      <w:r>
        <w:br/>
        <w:t xml:space="preserve">Mit den </w:t>
      </w:r>
      <w:proofErr w:type="spellStart"/>
      <w:r>
        <w:t>Sel’gen</w:t>
      </w:r>
      <w:proofErr w:type="spellEnd"/>
      <w:r>
        <w:t xml:space="preserve"> mich zusammen!</w:t>
      </w:r>
    </w:p>
    <w:p w14:paraId="00B733DF" w14:textId="77777777" w:rsidR="00697794" w:rsidRDefault="00697794" w:rsidP="00697794">
      <w:pPr>
        <w:pStyle w:val="StandardWeb"/>
      </w:pPr>
      <w:r>
        <w:t>17. Herr, zerknirscht im Staube wende</w:t>
      </w:r>
      <w:r>
        <w:br/>
        <w:t>Flehend ich zu dir die Hände:</w:t>
      </w:r>
      <w:r>
        <w:br/>
        <w:t>Sorge für mein letztes Ende!</w:t>
      </w:r>
    </w:p>
    <w:p w14:paraId="0F4D90D0" w14:textId="77777777" w:rsidR="00697794" w:rsidRDefault="00697794" w:rsidP="00697794">
      <w:pPr>
        <w:pStyle w:val="StandardWeb"/>
      </w:pPr>
      <w:r>
        <w:t>18. Tag voll Tränen, den mit Grauen</w:t>
      </w:r>
      <w:r>
        <w:br/>
        <w:t>Schuldbewusst der Mensch wird schauen,</w:t>
      </w:r>
      <w:r>
        <w:br/>
        <w:t>Auferstehend aus der asche,</w:t>
      </w:r>
      <w:r>
        <w:br/>
        <w:t>Lass ihn also Gnade finden!</w:t>
      </w:r>
    </w:p>
    <w:p w14:paraId="2DB921C7" w14:textId="77777777" w:rsidR="00697794" w:rsidRDefault="00697794" w:rsidP="00697794">
      <w:pPr>
        <w:pStyle w:val="StandardWeb"/>
      </w:pPr>
      <w:r>
        <w:t>19. Frommer Jesu, Mittler du,</w:t>
      </w:r>
      <w:r>
        <w:br/>
        <w:t xml:space="preserve">Gib, dass sie in Frieden </w:t>
      </w:r>
      <w:proofErr w:type="spellStart"/>
      <w:r>
        <w:t>ruh’n</w:t>
      </w:r>
      <w:proofErr w:type="spellEnd"/>
      <w:r>
        <w:t>!</w:t>
      </w:r>
    </w:p>
    <w:p w14:paraId="3251A6B3"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31FC37AF" w14:textId="26D2360C" w:rsidR="00DE1FBE" w:rsidRDefault="00DE1FBE" w:rsidP="00697794">
      <w:pPr>
        <w:pStyle w:val="berschrift1"/>
      </w:pPr>
      <w:r w:rsidRPr="00697794">
        <w:t xml:space="preserve">unbekannt – Dies </w:t>
      </w:r>
      <w:r w:rsidR="00BF31A1" w:rsidRPr="00697794">
        <w:t>Irae</w:t>
      </w:r>
      <w:r w:rsidR="00697794">
        <w:t xml:space="preserve"> (1840)</w:t>
      </w:r>
    </w:p>
    <w:p w14:paraId="42584374" w14:textId="77777777" w:rsidR="00DE1FBE" w:rsidRDefault="00DE1FBE" w:rsidP="00697794">
      <w:pPr>
        <w:pStyle w:val="StandardWeb"/>
      </w:pPr>
      <w:r>
        <w:t>Schreckenstag der Zornesfülle!</w:t>
      </w:r>
      <w:r>
        <w:br/>
        <w:t>Weltenpracht wird Aschenhülle!</w:t>
      </w:r>
      <w:r>
        <w:br/>
        <w:t>David zeugt’s und die Sibylle.</w:t>
      </w:r>
    </w:p>
    <w:p w14:paraId="4F20A26A" w14:textId="77777777" w:rsidR="00DE1FBE" w:rsidRDefault="00DE1FBE" w:rsidP="00697794">
      <w:pPr>
        <w:pStyle w:val="StandardWeb"/>
      </w:pPr>
      <w:r>
        <w:t>Welch ein Zittern vor dem Fluche!</w:t>
      </w:r>
      <w:r>
        <w:br/>
        <w:t>Kommt der Richter – nach dem Buche</w:t>
      </w:r>
      <w:r>
        <w:br/>
        <w:t>Richtend mit gerechtem Spruche!</w:t>
      </w:r>
    </w:p>
    <w:p w14:paraId="32039E37" w14:textId="77777777" w:rsidR="00DE1FBE" w:rsidRDefault="00DE1FBE" w:rsidP="00697794">
      <w:pPr>
        <w:pStyle w:val="StandardWeb"/>
      </w:pPr>
      <w:r>
        <w:t xml:space="preserve">Du, </w:t>
      </w:r>
      <w:proofErr w:type="spellStart"/>
      <w:r>
        <w:t>Drommet</w:t>
      </w:r>
      <w:proofErr w:type="spellEnd"/>
      <w:r>
        <w:t>‘, mit Schreckenstone</w:t>
      </w:r>
      <w:r>
        <w:br/>
        <w:t>Dringst durch Grüfte jeder Zone!</w:t>
      </w:r>
      <w:r>
        <w:br/>
        <w:t>Alles stellt sich vor dem Throne.</w:t>
      </w:r>
    </w:p>
    <w:p w14:paraId="4FD9786D" w14:textId="77777777" w:rsidR="00DE1FBE" w:rsidRDefault="00DE1FBE" w:rsidP="00697794">
      <w:pPr>
        <w:pStyle w:val="StandardWeb"/>
      </w:pPr>
      <w:r>
        <w:t>Tod, du staunest! Auf euch Fluren</w:t>
      </w:r>
      <w:r>
        <w:br/>
        <w:t>Zeigen sich des Richters Spuren</w:t>
      </w:r>
      <w:r>
        <w:br/>
        <w:t xml:space="preserve">Dem </w:t>
      </w:r>
      <w:proofErr w:type="spellStart"/>
      <w:r>
        <w:t>erstehn</w:t>
      </w:r>
      <w:proofErr w:type="spellEnd"/>
      <w:r>
        <w:t xml:space="preserve"> die Kreaturen.</w:t>
      </w:r>
    </w:p>
    <w:p w14:paraId="64EDBC45" w14:textId="77777777" w:rsidR="00DE1FBE" w:rsidRDefault="00DE1FBE" w:rsidP="00697794">
      <w:pPr>
        <w:pStyle w:val="StandardWeb"/>
      </w:pPr>
      <w:r>
        <w:t>Gottes Rechtsbuch ist zur Stelle;</w:t>
      </w:r>
      <w:r>
        <w:br/>
        <w:t>Deine Schuld zeigt’s klar und helle,</w:t>
      </w:r>
      <w:r>
        <w:br/>
        <w:t>Welt, dass man dein Urteil fälle!</w:t>
      </w:r>
    </w:p>
    <w:p w14:paraId="0F5C98A2" w14:textId="77777777" w:rsidR="00DE1FBE" w:rsidRDefault="00DE1FBE" w:rsidP="00697794">
      <w:pPr>
        <w:pStyle w:val="StandardWeb"/>
      </w:pPr>
      <w:r>
        <w:t>Streng wird nun der Richter rechten;</w:t>
      </w:r>
      <w:r>
        <w:br/>
        <w:t>Alles Böse aus den Nächten</w:t>
      </w:r>
      <w:r>
        <w:br/>
        <w:t xml:space="preserve">Bringt </w:t>
      </w:r>
      <w:proofErr w:type="spellStart"/>
      <w:r>
        <w:t>an’s</w:t>
      </w:r>
      <w:proofErr w:type="spellEnd"/>
      <w:r>
        <w:t xml:space="preserve"> Licht Er; Weh den Schlechten!</w:t>
      </w:r>
    </w:p>
    <w:p w14:paraId="6E58321A" w14:textId="77777777" w:rsidR="00DE1FBE" w:rsidRDefault="00DE1FBE" w:rsidP="00697794">
      <w:pPr>
        <w:pStyle w:val="StandardWeb"/>
      </w:pPr>
      <w:r>
        <w:t>Wo ist Hilf‘? – dass ich sie suche!</w:t>
      </w:r>
      <w:r>
        <w:br/>
        <w:t>Wo ein Schützer vor dem Fluche?</w:t>
      </w:r>
      <w:r>
        <w:br/>
        <w:t>Schuld der Frommen steht im Buche!</w:t>
      </w:r>
    </w:p>
    <w:p w14:paraId="4886F293" w14:textId="77777777" w:rsidR="00DE1FBE" w:rsidRDefault="00DE1FBE" w:rsidP="00697794">
      <w:pPr>
        <w:pStyle w:val="StandardWeb"/>
      </w:pPr>
      <w:r>
        <w:t>Gott, wie heilig ist dein Walten!</w:t>
      </w:r>
      <w:r>
        <w:br/>
        <w:t>Gnade nur kann uns erhalten,</w:t>
      </w:r>
      <w:r>
        <w:br/>
        <w:t>Gnadenquell, lass Gnade walten!</w:t>
      </w:r>
    </w:p>
    <w:p w14:paraId="7C14D73A" w14:textId="77777777" w:rsidR="00DE1FBE" w:rsidRDefault="00DE1FBE" w:rsidP="00697794">
      <w:pPr>
        <w:pStyle w:val="StandardWeb"/>
      </w:pPr>
      <w:r>
        <w:t>Denke, Jesu, an dein Lieben!</w:t>
      </w:r>
      <w:r>
        <w:br/>
      </w:r>
      <w:proofErr w:type="spellStart"/>
      <w:r>
        <w:t>Himmelab</w:t>
      </w:r>
      <w:proofErr w:type="spellEnd"/>
      <w:r>
        <w:t xml:space="preserve"> hat’s dich getrieben!</w:t>
      </w:r>
      <w:r>
        <w:br/>
        <w:t>Und an mir wär’s fruchtlos blieben?</w:t>
      </w:r>
    </w:p>
    <w:p w14:paraId="4691C681" w14:textId="77777777" w:rsidR="00DE1FBE" w:rsidRDefault="00DE1FBE" w:rsidP="00697794">
      <w:pPr>
        <w:pStyle w:val="StandardWeb"/>
      </w:pPr>
      <w:proofErr w:type="spellStart"/>
      <w:r>
        <w:t>Wollt’st</w:t>
      </w:r>
      <w:proofErr w:type="spellEnd"/>
      <w:r>
        <w:t xml:space="preserve"> mich in der Irr‘ nicht lassen,</w:t>
      </w:r>
      <w:r>
        <w:br/>
        <w:t>Suchtest mich bis zum Erblassen,</w:t>
      </w:r>
      <w:r>
        <w:br/>
        <w:t>Kannst mich, Heiland, nimmer hassen!</w:t>
      </w:r>
    </w:p>
    <w:p w14:paraId="61791535" w14:textId="77777777" w:rsidR="00DE1FBE" w:rsidRDefault="00DE1FBE" w:rsidP="00697794">
      <w:pPr>
        <w:pStyle w:val="StandardWeb"/>
      </w:pPr>
      <w:r>
        <w:t>Richter auf gerechtem Throne,</w:t>
      </w:r>
      <w:r>
        <w:br/>
        <w:t>Gnadenvoll ach! mein verschone!</w:t>
      </w:r>
      <w:r>
        <w:br/>
        <w:t>Eh‘ du nahest mit dem Lohne!</w:t>
      </w:r>
    </w:p>
    <w:p w14:paraId="7D2F83FE" w14:textId="77777777" w:rsidR="00DE1FBE" w:rsidRDefault="00DE1FBE" w:rsidP="00697794">
      <w:pPr>
        <w:pStyle w:val="StandardWeb"/>
      </w:pPr>
      <w:r>
        <w:t xml:space="preserve">Schuldbelastet steh‘ ich </w:t>
      </w:r>
      <w:proofErr w:type="spellStart"/>
      <w:r>
        <w:t>blödig</w:t>
      </w:r>
      <w:proofErr w:type="spellEnd"/>
      <w:r>
        <w:t>;</w:t>
      </w:r>
      <w:r>
        <w:br/>
        <w:t>Schamrot fleh‘ ich: Sei mir gnädig,</w:t>
      </w:r>
      <w:r>
        <w:br/>
        <w:t>Mach‘ den Beter Sündenledig!</w:t>
      </w:r>
    </w:p>
    <w:p w14:paraId="22E79D23" w14:textId="77777777" w:rsidR="00DE1FBE" w:rsidRDefault="00DE1FBE" w:rsidP="00697794">
      <w:pPr>
        <w:pStyle w:val="StandardWeb"/>
      </w:pPr>
      <w:r>
        <w:t>Der du gnädig warst Marien,</w:t>
      </w:r>
      <w:r>
        <w:br/>
        <w:t xml:space="preserve">Der dem Schächer du </w:t>
      </w:r>
      <w:proofErr w:type="spellStart"/>
      <w:r>
        <w:t>verziehn</w:t>
      </w:r>
      <w:proofErr w:type="spellEnd"/>
      <w:r>
        <w:t>,</w:t>
      </w:r>
      <w:r>
        <w:br/>
        <w:t>Du lässt mir auch Hoffnung blühen.</w:t>
      </w:r>
    </w:p>
    <w:p w14:paraId="2A8416EA" w14:textId="77777777" w:rsidR="00DE1FBE" w:rsidRDefault="00DE1FBE" w:rsidP="00697794">
      <w:pPr>
        <w:pStyle w:val="StandardWeb"/>
      </w:pPr>
      <w:r>
        <w:t>Würdig wohl ist nicht mein Bitten,</w:t>
      </w:r>
      <w:r>
        <w:br/>
        <w:t>Doch du hast für mich gelitten,</w:t>
      </w:r>
      <w:r>
        <w:br/>
        <w:t>Und der Höll‘ mich abgestritten!</w:t>
      </w:r>
    </w:p>
    <w:p w14:paraId="286FE8A0" w14:textId="77777777" w:rsidR="00DE1FBE" w:rsidRDefault="00DE1FBE" w:rsidP="00697794">
      <w:pPr>
        <w:pStyle w:val="StandardWeb"/>
      </w:pPr>
      <w:r>
        <w:t>Zu den Schafen mich geselle!</w:t>
      </w:r>
      <w:r>
        <w:br/>
        <w:t>Von den Böcken fern mich stelle,</w:t>
      </w:r>
      <w:r>
        <w:br/>
        <w:t>Dir zur Rechten! Süße Stelle!</w:t>
      </w:r>
    </w:p>
    <w:p w14:paraId="683BFEE4" w14:textId="77777777" w:rsidR="00DE1FBE" w:rsidRDefault="00DE1FBE" w:rsidP="00697794">
      <w:pPr>
        <w:pStyle w:val="StandardWeb"/>
      </w:pPr>
      <w:r>
        <w:t>Wenn Verdammte dahin fliehen,</w:t>
      </w:r>
      <w:r>
        <w:br/>
        <w:t xml:space="preserve">Wo die </w:t>
      </w:r>
      <w:proofErr w:type="spellStart"/>
      <w:r>
        <w:t>ew’gen</w:t>
      </w:r>
      <w:proofErr w:type="spellEnd"/>
      <w:r>
        <w:t xml:space="preserve"> Flammen glühen,</w:t>
      </w:r>
      <w:r>
        <w:br/>
        <w:t xml:space="preserve">Lass mich mit den </w:t>
      </w:r>
      <w:proofErr w:type="spellStart"/>
      <w:r>
        <w:t>Sel’gen</w:t>
      </w:r>
      <w:proofErr w:type="spellEnd"/>
      <w:r>
        <w:t xml:space="preserve"> ziehen!</w:t>
      </w:r>
    </w:p>
    <w:p w14:paraId="60AE5694" w14:textId="77777777" w:rsidR="00DE1FBE" w:rsidRDefault="00DE1FBE" w:rsidP="00697794">
      <w:pPr>
        <w:pStyle w:val="StandardWeb"/>
      </w:pPr>
      <w:r>
        <w:t>Herz, du Staub und Asch‘! Hienieden</w:t>
      </w:r>
      <w:r>
        <w:br/>
        <w:t>Fleh‘ gebeugt, dass Gottes Frieden,</w:t>
      </w:r>
      <w:r>
        <w:br/>
        <w:t>Dir beim Scheiden sei beschieden!</w:t>
      </w:r>
    </w:p>
    <w:p w14:paraId="1B3C5F3C" w14:textId="77777777" w:rsidR="00DE1FBE" w:rsidRDefault="00DE1FBE" w:rsidP="00697794">
      <w:pPr>
        <w:pStyle w:val="StandardWeb"/>
      </w:pPr>
      <w:r>
        <w:t>O du Tag der Tränenfülle!</w:t>
      </w:r>
      <w:r>
        <w:br/>
        <w:t>Da aus seiner Aschenhülle</w:t>
      </w:r>
      <w:r>
        <w:br/>
        <w:t xml:space="preserve">Wird </w:t>
      </w:r>
      <w:proofErr w:type="spellStart"/>
      <w:r>
        <w:t>ersteh“n</w:t>
      </w:r>
      <w:proofErr w:type="spellEnd"/>
      <w:r>
        <w:t xml:space="preserve"> der Mensch in Schulden;</w:t>
      </w:r>
      <w:r>
        <w:br/>
        <w:t>Schon‘ dann sein, o Gott, in Hulden!</w:t>
      </w:r>
    </w:p>
    <w:p w14:paraId="761E30BF" w14:textId="77777777" w:rsidR="00DE1FBE" w:rsidRDefault="00DE1FBE" w:rsidP="00697794">
      <w:pPr>
        <w:pStyle w:val="StandardWeb"/>
      </w:pPr>
      <w:r>
        <w:t>Jesu, frommer Herre du,</w:t>
      </w:r>
      <w:r>
        <w:br/>
        <w:t>Ach, verleihe ihnen Ruh!</w:t>
      </w:r>
    </w:p>
    <w:p w14:paraId="0DE7A466"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7ACB8ECF" w14:textId="3AC347EF" w:rsidR="00DE1FBE" w:rsidRDefault="00DE1FBE" w:rsidP="00697794">
      <w:pPr>
        <w:pStyle w:val="berschrift1"/>
      </w:pPr>
      <w:r w:rsidRPr="00697794">
        <w:t xml:space="preserve">unbekannt – Dies </w:t>
      </w:r>
      <w:r w:rsidR="00BF31A1" w:rsidRPr="00697794">
        <w:t>Irae</w:t>
      </w:r>
      <w:r w:rsidR="00697794">
        <w:t xml:space="preserve"> (1840)</w:t>
      </w:r>
    </w:p>
    <w:p w14:paraId="283B3C40" w14:textId="77777777" w:rsidR="00DE1FBE" w:rsidRDefault="00DE1FBE" w:rsidP="00697794">
      <w:pPr>
        <w:pStyle w:val="StandardWeb"/>
      </w:pPr>
      <w:r>
        <w:t>Tag des Zorns, der wird erfüllen</w:t>
      </w:r>
      <w:r>
        <w:br/>
        <w:t>Davids Spruch und der Sibyllen,</w:t>
      </w:r>
      <w:r>
        <w:br/>
        <w:t>Und die Welt in Asche hüllen.</w:t>
      </w:r>
    </w:p>
    <w:p w14:paraId="03832EDB" w14:textId="77777777" w:rsidR="00DE1FBE" w:rsidRDefault="00DE1FBE" w:rsidP="00697794">
      <w:pPr>
        <w:pStyle w:val="StandardWeb"/>
      </w:pPr>
      <w:r>
        <w:t>Welch ein Schrecken wird entstehen,</w:t>
      </w:r>
      <w:r>
        <w:br/>
        <w:t>Wenn man wird den Richter sehen</w:t>
      </w:r>
      <w:r>
        <w:br/>
        <w:t>Kommen aus des Himmels Höhen!</w:t>
      </w:r>
    </w:p>
    <w:p w14:paraId="5AA94599" w14:textId="77777777" w:rsidR="00DE1FBE" w:rsidRDefault="00DE1FBE" w:rsidP="00697794">
      <w:pPr>
        <w:pStyle w:val="StandardWeb"/>
      </w:pPr>
      <w:r>
        <w:t>Die Posaune wird erklingen,</w:t>
      </w:r>
      <w:r>
        <w:br/>
        <w:t>In die tiefsten Gräber dringen,</w:t>
      </w:r>
      <w:r>
        <w:br/>
        <w:t>Alle vor den Richtstuhl bringen.</w:t>
      </w:r>
    </w:p>
    <w:p w14:paraId="2ADFE7B5" w14:textId="77777777" w:rsidR="00DE1FBE" w:rsidRDefault="00DE1FBE" w:rsidP="00697794">
      <w:pPr>
        <w:pStyle w:val="StandardWeb"/>
      </w:pPr>
      <w:r>
        <w:t>Tod und Schöpfung wird erbeben,</w:t>
      </w:r>
      <w:r>
        <w:br/>
        <w:t>Wenn, um Rechenschaft zu geben,</w:t>
      </w:r>
      <w:r>
        <w:br/>
        <w:t xml:space="preserve">Die </w:t>
      </w:r>
      <w:proofErr w:type="spellStart"/>
      <w:r>
        <w:t>Entschlaf’nen</w:t>
      </w:r>
      <w:proofErr w:type="spellEnd"/>
      <w:r>
        <w:t xml:space="preserve"> sich erheben!</w:t>
      </w:r>
    </w:p>
    <w:p w14:paraId="6AC8DE85" w14:textId="77777777" w:rsidR="00DE1FBE" w:rsidRDefault="00DE1FBE" w:rsidP="00697794">
      <w:pPr>
        <w:pStyle w:val="StandardWeb"/>
      </w:pPr>
      <w:r>
        <w:t>Eine Schrift wird aufgeschlagen,</w:t>
      </w:r>
      <w:r>
        <w:br/>
        <w:t>Da von Aller Lebenstagen</w:t>
      </w:r>
      <w:r>
        <w:br/>
        <w:t>Sind die Sünden eingetragen.</w:t>
      </w:r>
    </w:p>
    <w:p w14:paraId="370D975E" w14:textId="77777777" w:rsidR="00DE1FBE" w:rsidRDefault="00DE1FBE" w:rsidP="00697794">
      <w:pPr>
        <w:pStyle w:val="StandardWeb"/>
      </w:pPr>
      <w:r>
        <w:t>Wenn nun das Gericht begonnen,</w:t>
      </w:r>
      <w:r>
        <w:br/>
        <w:t xml:space="preserve">Kommt </w:t>
      </w:r>
      <w:proofErr w:type="spellStart"/>
      <w:r>
        <w:t>an’s</w:t>
      </w:r>
      <w:proofErr w:type="spellEnd"/>
      <w:r>
        <w:t xml:space="preserve"> helle Licht der Sonnen,</w:t>
      </w:r>
      <w:r>
        <w:br/>
        <w:t>Was Geheimes ward begonnen.</w:t>
      </w:r>
    </w:p>
    <w:p w14:paraId="1F74BF27" w14:textId="77777777" w:rsidR="00DE1FBE" w:rsidRDefault="00DE1FBE" w:rsidP="00697794">
      <w:pPr>
        <w:pStyle w:val="StandardWeb"/>
      </w:pPr>
      <w:r>
        <w:t>Was will dann ich Armer sagen?</w:t>
      </w:r>
      <w:r>
        <w:br/>
        <w:t>Wo den Beistand mir erfragen,</w:t>
      </w:r>
      <w:r>
        <w:br/>
        <w:t>Da die Frommen selbst verzagen?</w:t>
      </w:r>
    </w:p>
    <w:p w14:paraId="5CD5F204" w14:textId="77777777" w:rsidR="00DE1FBE" w:rsidRDefault="00DE1FBE" w:rsidP="00697794">
      <w:pPr>
        <w:pStyle w:val="StandardWeb"/>
      </w:pPr>
      <w:r>
        <w:t xml:space="preserve">König auf </w:t>
      </w:r>
      <w:proofErr w:type="spellStart"/>
      <w:r>
        <w:t>erhab’nem</w:t>
      </w:r>
      <w:proofErr w:type="spellEnd"/>
      <w:r>
        <w:t xml:space="preserve"> Throne!</w:t>
      </w:r>
      <w:r>
        <w:br/>
        <w:t>Niemand hat ein Recht zum Lohne,</w:t>
      </w:r>
      <w:r>
        <w:br/>
        <w:t>Gnade sei’s die mein verschone!</w:t>
      </w:r>
    </w:p>
    <w:p w14:paraId="16B25BCC" w14:textId="77777777" w:rsidR="00DE1FBE" w:rsidRDefault="00DE1FBE" w:rsidP="00697794">
      <w:pPr>
        <w:pStyle w:val="StandardWeb"/>
      </w:pPr>
      <w:r>
        <w:t>Milder Jesu, in die Waage</w:t>
      </w:r>
      <w:r>
        <w:br/>
        <w:t>Wirf mein Ziel und deine Plage,</w:t>
      </w:r>
      <w:r>
        <w:br/>
        <w:t>Die mich schirm‘ an jenem Tage!</w:t>
      </w:r>
    </w:p>
    <w:p w14:paraId="53785A81" w14:textId="77777777" w:rsidR="00DE1FBE" w:rsidRDefault="00DE1FBE" w:rsidP="00697794">
      <w:pPr>
        <w:pStyle w:val="StandardWeb"/>
      </w:pPr>
      <w:r>
        <w:t>Herr, die Mühsal‘ deines Strebens</w:t>
      </w:r>
      <w:r>
        <w:br/>
        <w:t>Und das Opfer deines Lebens,</w:t>
      </w:r>
      <w:r>
        <w:br/>
        <w:t>Deine Huld sei nicht vergebens.</w:t>
      </w:r>
    </w:p>
    <w:p w14:paraId="4B34E5F2" w14:textId="77777777" w:rsidR="00DE1FBE" w:rsidRDefault="00DE1FBE" w:rsidP="00697794">
      <w:pPr>
        <w:pStyle w:val="StandardWeb"/>
      </w:pPr>
      <w:r>
        <w:t>Richter mit gerechter Waage!</w:t>
      </w:r>
      <w:r>
        <w:br/>
        <w:t>Sprich mich los von aller Klage</w:t>
      </w:r>
      <w:r>
        <w:br/>
        <w:t>Vor dem großen Schreckenstage!</w:t>
      </w:r>
    </w:p>
    <w:p w14:paraId="47666202" w14:textId="77777777" w:rsidR="00DE1FBE" w:rsidRDefault="00DE1FBE" w:rsidP="00697794">
      <w:pPr>
        <w:pStyle w:val="StandardWeb"/>
      </w:pPr>
      <w:r>
        <w:t>Gott, mit schwerer Schuld beladen</w:t>
      </w:r>
      <w:r>
        <w:br/>
        <w:t>Und mich schämend meiner Schaden,</w:t>
      </w:r>
      <w:r>
        <w:br/>
        <w:t>Fleh‘ ich: Nimm mich auf zu Gnaden!</w:t>
      </w:r>
    </w:p>
    <w:p w14:paraId="3DCAD28D" w14:textId="77777777" w:rsidR="00DE1FBE" w:rsidRDefault="00DE1FBE" w:rsidP="00697794">
      <w:pPr>
        <w:pStyle w:val="StandardWeb"/>
      </w:pPr>
      <w:r>
        <w:t>Der du liebevoll Marien</w:t>
      </w:r>
      <w:r>
        <w:br/>
        <w:t>Und dem Schächer hast verziehen,</w:t>
      </w:r>
      <w:r>
        <w:br/>
        <w:t>Mir auch hast du Mut verliehen.</w:t>
      </w:r>
    </w:p>
    <w:p w14:paraId="28FC2D50" w14:textId="77777777" w:rsidR="00DE1FBE" w:rsidRDefault="00DE1FBE" w:rsidP="00697794">
      <w:pPr>
        <w:pStyle w:val="StandardWeb"/>
      </w:pPr>
      <w:r>
        <w:t>Ist auch ohne Wert mein Flehen,</w:t>
      </w:r>
      <w:r>
        <w:br/>
        <w:t>Aus Erbarmung lass geschehen,</w:t>
      </w:r>
      <w:r>
        <w:br/>
        <w:t xml:space="preserve">Dass der Höll‘ ich </w:t>
      </w:r>
      <w:proofErr w:type="spellStart"/>
      <w:r>
        <w:t>mög</w:t>
      </w:r>
      <w:proofErr w:type="spellEnd"/>
      <w:r>
        <w:t>‘ entgehen.</w:t>
      </w:r>
    </w:p>
    <w:p w14:paraId="6D63117A" w14:textId="77777777" w:rsidR="00DE1FBE" w:rsidRDefault="00DE1FBE" w:rsidP="00697794">
      <w:pPr>
        <w:pStyle w:val="StandardWeb"/>
      </w:pPr>
      <w:r>
        <w:t>Mit den Schäflein, deinen Frommen,</w:t>
      </w:r>
      <w:r>
        <w:br/>
        <w:t>Lass, der Böcke Schar entnommen,</w:t>
      </w:r>
      <w:r>
        <w:br/>
        <w:t>Mich zu deiner Rechten kommen!</w:t>
      </w:r>
    </w:p>
    <w:p w14:paraId="0CA27719" w14:textId="77777777" w:rsidR="00DE1FBE" w:rsidRDefault="00DE1FBE" w:rsidP="00697794">
      <w:pPr>
        <w:pStyle w:val="StandardWeb"/>
      </w:pPr>
      <w:r>
        <w:t>Rufe, wann du zu den Flammen</w:t>
      </w:r>
      <w:r>
        <w:br/>
        <w:t xml:space="preserve">Die </w:t>
      </w:r>
      <w:proofErr w:type="spellStart"/>
      <w:r>
        <w:t>Verworfnen</w:t>
      </w:r>
      <w:proofErr w:type="spellEnd"/>
      <w:r>
        <w:t xml:space="preserve"> wirst verdammen,</w:t>
      </w:r>
      <w:r>
        <w:br/>
        <w:t xml:space="preserve">Mit den </w:t>
      </w:r>
      <w:proofErr w:type="spellStart"/>
      <w:r>
        <w:t>Heil’gen</w:t>
      </w:r>
      <w:proofErr w:type="spellEnd"/>
      <w:r>
        <w:t xml:space="preserve"> mich zusammen!</w:t>
      </w:r>
    </w:p>
    <w:p w14:paraId="4FBFC4A3" w14:textId="77777777" w:rsidR="00DE1FBE" w:rsidRDefault="00DE1FBE" w:rsidP="00697794">
      <w:pPr>
        <w:pStyle w:val="StandardWeb"/>
      </w:pPr>
      <w:r>
        <w:t>Gott, mit büßender Gebärde,</w:t>
      </w:r>
      <w:r>
        <w:br/>
        <w:t>und zermalmt, wie Staub der Erde,</w:t>
      </w:r>
      <w:r>
        <w:br/>
        <w:t>Fleh‘ ich, dass ich selig werde!</w:t>
      </w:r>
    </w:p>
    <w:p w14:paraId="0AE770CB" w14:textId="77777777" w:rsidR="00DE1FBE" w:rsidRDefault="00DE1FBE" w:rsidP="00697794">
      <w:pPr>
        <w:pStyle w:val="StandardWeb"/>
      </w:pPr>
      <w:r>
        <w:t>Tag der Zähren! Tag der Wehen!</w:t>
      </w:r>
      <w:r>
        <w:br/>
        <w:t>Da der Mensch soll auferstehen,</w:t>
      </w:r>
      <w:r>
        <w:br/>
        <w:t>Um sein Urteil zu empfangen,</w:t>
      </w:r>
      <w:r>
        <w:br/>
        <w:t>Gott, o lass ihn Gnad‘ erlangen!</w:t>
      </w:r>
    </w:p>
    <w:p w14:paraId="6BDECB79" w14:textId="77777777" w:rsidR="00DE1FBE" w:rsidRDefault="00DE1FBE" w:rsidP="00697794">
      <w:pPr>
        <w:pStyle w:val="StandardWeb"/>
      </w:pPr>
      <w:r>
        <w:t xml:space="preserve">Milder Jesu, Herr, </w:t>
      </w:r>
      <w:proofErr w:type="spellStart"/>
      <w:r>
        <w:t>verleih</w:t>
      </w:r>
      <w:proofErr w:type="spellEnd"/>
      <w:r>
        <w:t>,</w:t>
      </w:r>
      <w:r>
        <w:br/>
        <w:t>Dass ihr Schlaf in Frieden sei!</w:t>
      </w:r>
    </w:p>
    <w:p w14:paraId="7EAAF6F5"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063ADE3C" w14:textId="0E5F0B28" w:rsidR="00DE1FBE" w:rsidRDefault="00DE1FBE" w:rsidP="00697794">
      <w:pPr>
        <w:pStyle w:val="berschrift1"/>
      </w:pPr>
      <w:r w:rsidRPr="00697794">
        <w:t xml:space="preserve">unbekannt – Das Welt Gericht (Dies </w:t>
      </w:r>
      <w:proofErr w:type="spellStart"/>
      <w:r w:rsidR="00BF31A1" w:rsidRPr="00697794">
        <w:t>irae</w:t>
      </w:r>
      <w:proofErr w:type="spellEnd"/>
      <w:r w:rsidRPr="00697794">
        <w:t>)</w:t>
      </w:r>
    </w:p>
    <w:p w14:paraId="1B6C54CD" w14:textId="77777777" w:rsidR="00DE1FBE" w:rsidRDefault="00DE1FBE" w:rsidP="00697794">
      <w:pPr>
        <w:pStyle w:val="StandardWeb"/>
      </w:pPr>
      <w:r>
        <w:t xml:space="preserve">Es ist </w:t>
      </w:r>
      <w:proofErr w:type="spellStart"/>
      <w:r>
        <w:t>gewißlich</w:t>
      </w:r>
      <w:proofErr w:type="spellEnd"/>
      <w:r>
        <w:t xml:space="preserve"> an der Zeit,</w:t>
      </w:r>
      <w:r>
        <w:br/>
      </w:r>
      <w:proofErr w:type="spellStart"/>
      <w:r>
        <w:t>Daß</w:t>
      </w:r>
      <w:proofErr w:type="spellEnd"/>
      <w:r>
        <w:t xml:space="preserve"> Christ, der Herr, wird kommen</w:t>
      </w:r>
      <w:r>
        <w:br/>
        <w:t>In seiner großen Herrlichkeit,</w:t>
      </w:r>
      <w:r>
        <w:br/>
        <w:t>zu richten Bös‘ und Frommen.</w:t>
      </w:r>
      <w:r>
        <w:br/>
        <w:t xml:space="preserve">Da wird das Lachen werden </w:t>
      </w:r>
      <w:proofErr w:type="spellStart"/>
      <w:r>
        <w:t>theu’r</w:t>
      </w:r>
      <w:proofErr w:type="spellEnd"/>
      <w:r>
        <w:t>,</w:t>
      </w:r>
      <w:r>
        <w:br/>
        <w:t xml:space="preserve">Wenn alles wird </w:t>
      </w:r>
      <w:proofErr w:type="spellStart"/>
      <w:r>
        <w:t>vergehn</w:t>
      </w:r>
      <w:proofErr w:type="spellEnd"/>
      <w:r>
        <w:t xml:space="preserve"> durchs </w:t>
      </w:r>
      <w:proofErr w:type="spellStart"/>
      <w:r>
        <w:t>Feu’r</w:t>
      </w:r>
      <w:proofErr w:type="spellEnd"/>
      <w:r>
        <w:t>,</w:t>
      </w:r>
      <w:r>
        <w:br/>
        <w:t>Wie Petrus davon zeuget,</w:t>
      </w:r>
    </w:p>
    <w:p w14:paraId="25FE0E5F" w14:textId="77777777" w:rsidR="00DE1FBE" w:rsidRDefault="00DE1FBE" w:rsidP="00697794">
      <w:pPr>
        <w:pStyle w:val="StandardWeb"/>
      </w:pPr>
      <w:r>
        <w:t xml:space="preserve">Posaunen wird man hören </w:t>
      </w:r>
      <w:proofErr w:type="spellStart"/>
      <w:r>
        <w:t>gahn</w:t>
      </w:r>
      <w:proofErr w:type="spellEnd"/>
      <w:r>
        <w:br/>
        <w:t xml:space="preserve">Ab aller </w:t>
      </w:r>
      <w:proofErr w:type="spellStart"/>
      <w:r>
        <w:t>Werlet</w:t>
      </w:r>
      <w:proofErr w:type="spellEnd"/>
      <w:r>
        <w:t xml:space="preserve"> Ende;</w:t>
      </w:r>
      <w:r>
        <w:br/>
        <w:t xml:space="preserve">Denn Gott wird fordern für </w:t>
      </w:r>
      <w:proofErr w:type="spellStart"/>
      <w:r>
        <w:t>sein’n</w:t>
      </w:r>
      <w:proofErr w:type="spellEnd"/>
      <w:r>
        <w:t xml:space="preserve"> Thron</w:t>
      </w:r>
      <w:r>
        <w:br/>
        <w:t xml:space="preserve">Menschen gar </w:t>
      </w:r>
      <w:proofErr w:type="spellStart"/>
      <w:r>
        <w:t>behende</w:t>
      </w:r>
      <w:proofErr w:type="spellEnd"/>
      <w:r>
        <w:t>.</w:t>
      </w:r>
      <w:r>
        <w:br/>
        <w:t>Da wird der Tod erschrecken sehr,</w:t>
      </w:r>
      <w:r>
        <w:br/>
        <w:t>Wenn er wird hören neue Mähr,</w:t>
      </w:r>
      <w:r>
        <w:br/>
      </w:r>
      <w:proofErr w:type="spellStart"/>
      <w:r>
        <w:t>Daß</w:t>
      </w:r>
      <w:proofErr w:type="spellEnd"/>
      <w:r>
        <w:t xml:space="preserve"> alles Fleisch soll leben.</w:t>
      </w:r>
    </w:p>
    <w:p w14:paraId="1E7A1A72" w14:textId="77777777" w:rsidR="00DE1FBE" w:rsidRDefault="00DE1FBE" w:rsidP="00697794">
      <w:pPr>
        <w:pStyle w:val="StandardWeb"/>
      </w:pPr>
      <w:r>
        <w:t>Ein Buch wird da gelesen bald,</w:t>
      </w:r>
      <w:r>
        <w:br/>
      </w:r>
      <w:proofErr w:type="spellStart"/>
      <w:r>
        <w:t>Darinn</w:t>
      </w:r>
      <w:proofErr w:type="spellEnd"/>
      <w:r>
        <w:t xml:space="preserve"> so steht geschrieben,</w:t>
      </w:r>
      <w:r>
        <w:br/>
        <w:t>Wie Gott will richten Jung und Alt;</w:t>
      </w:r>
      <w:r>
        <w:br/>
        <w:t>Nichts wird verborgen bleiben.</w:t>
      </w:r>
      <w:r>
        <w:br/>
        <w:t xml:space="preserve">Da wird </w:t>
      </w:r>
      <w:proofErr w:type="spellStart"/>
      <w:r>
        <w:t>ein’m</w:t>
      </w:r>
      <w:proofErr w:type="spellEnd"/>
      <w:r>
        <w:t xml:space="preserve"> jeden </w:t>
      </w:r>
      <w:proofErr w:type="spellStart"/>
      <w:r>
        <w:t>komm’n</w:t>
      </w:r>
      <w:proofErr w:type="spellEnd"/>
      <w:r>
        <w:t xml:space="preserve"> zu Haus,</w:t>
      </w:r>
      <w:r>
        <w:br/>
        <w:t>Was er hie hat gerichtet aus</w:t>
      </w:r>
      <w:r>
        <w:br/>
        <w:t>In seinem ganzen Leben.</w:t>
      </w:r>
    </w:p>
    <w:p w14:paraId="4D554947" w14:textId="77777777" w:rsidR="00DE1FBE" w:rsidRDefault="00DE1FBE" w:rsidP="00697794">
      <w:pPr>
        <w:pStyle w:val="StandardWeb"/>
      </w:pPr>
      <w:r>
        <w:t>Was wird‘ ich armer Sünder dann</w:t>
      </w:r>
      <w:r>
        <w:br/>
        <w:t>Für deinem Richtstuhl sagen?</w:t>
      </w:r>
      <w:r>
        <w:br/>
        <w:t xml:space="preserve">Was </w:t>
      </w:r>
      <w:proofErr w:type="spellStart"/>
      <w:r>
        <w:t>werd</w:t>
      </w:r>
      <w:proofErr w:type="spellEnd"/>
      <w:r>
        <w:t xml:space="preserve">‘ ich für </w:t>
      </w:r>
      <w:proofErr w:type="spellStart"/>
      <w:r>
        <w:t>ein’n</w:t>
      </w:r>
      <w:proofErr w:type="spellEnd"/>
      <w:r>
        <w:t xml:space="preserve"> Fürsprech </w:t>
      </w:r>
      <w:proofErr w:type="spellStart"/>
      <w:r>
        <w:t>han</w:t>
      </w:r>
      <w:proofErr w:type="spellEnd"/>
      <w:r>
        <w:t>,</w:t>
      </w:r>
      <w:r>
        <w:br/>
        <w:t xml:space="preserve">Der meine </w:t>
      </w:r>
      <w:proofErr w:type="spellStart"/>
      <w:r>
        <w:t>Sach</w:t>
      </w:r>
      <w:proofErr w:type="spellEnd"/>
      <w:r>
        <w:t>‘ austrage?</w:t>
      </w:r>
      <w:r>
        <w:br/>
        <w:t xml:space="preserve">Das wirst du </w:t>
      </w:r>
      <w:proofErr w:type="spellStart"/>
      <w:r>
        <w:t>thun</w:t>
      </w:r>
      <w:proofErr w:type="spellEnd"/>
      <w:r>
        <w:t>, Herr Jesu Christ,</w:t>
      </w:r>
      <w:r>
        <w:br/>
        <w:t xml:space="preserve">Dieweil </w:t>
      </w:r>
      <w:proofErr w:type="spellStart"/>
      <w:r>
        <w:t>daß</w:t>
      </w:r>
      <w:proofErr w:type="spellEnd"/>
      <w:r>
        <w:t xml:space="preserve"> du gekommen bist,</w:t>
      </w:r>
      <w:r>
        <w:br/>
        <w:t>All‘ Sünder zu erlösen.</w:t>
      </w:r>
    </w:p>
    <w:p w14:paraId="5BE8F5AB" w14:textId="77777777" w:rsidR="00DE1FBE" w:rsidRDefault="00DE1FBE" w:rsidP="00697794">
      <w:pPr>
        <w:pStyle w:val="StandardWeb"/>
      </w:pPr>
      <w:r>
        <w:t>Herr Jesu Christ, du machst es lang‘</w:t>
      </w:r>
      <w:r>
        <w:br/>
        <w:t>In diesen bösen Tagen.</w:t>
      </w:r>
      <w:r>
        <w:br/>
        <w:t>Auf Erden ist den Leuten bang;</w:t>
      </w:r>
      <w:r>
        <w:br/>
      </w:r>
      <w:proofErr w:type="spellStart"/>
      <w:r>
        <w:t>Laß</w:t>
      </w:r>
      <w:proofErr w:type="spellEnd"/>
      <w:r>
        <w:t xml:space="preserve"> sie doch nicht verzagen.</w:t>
      </w:r>
      <w:r>
        <w:br/>
        <w:t xml:space="preserve">Schick </w:t>
      </w:r>
      <w:proofErr w:type="spellStart"/>
      <w:r>
        <w:t>ihn’n</w:t>
      </w:r>
      <w:proofErr w:type="spellEnd"/>
      <w:r>
        <w:t xml:space="preserve"> den Tröster, den </w:t>
      </w:r>
      <w:proofErr w:type="spellStart"/>
      <w:r>
        <w:t>heilig’n</w:t>
      </w:r>
      <w:proofErr w:type="spellEnd"/>
      <w:r>
        <w:t xml:space="preserve"> Geist,</w:t>
      </w:r>
      <w:r>
        <w:br/>
        <w:t xml:space="preserve">Der sie in alle Wahrheit </w:t>
      </w:r>
      <w:proofErr w:type="spellStart"/>
      <w:r>
        <w:t>leit</w:t>
      </w:r>
      <w:proofErr w:type="spellEnd"/>
      <w:r>
        <w:t>,</w:t>
      </w:r>
      <w:r>
        <w:br/>
        <w:t>Durch Jesum Christum, Amen!</w:t>
      </w:r>
    </w:p>
    <w:p w14:paraId="032BED36"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6695AB42" w14:textId="7B525C8C" w:rsidR="004A02C8" w:rsidRDefault="004A02C8" w:rsidP="00697794">
      <w:pPr>
        <w:pStyle w:val="berschrift1"/>
        <w:rPr>
          <w:sz w:val="48"/>
        </w:rPr>
      </w:pPr>
      <w:r w:rsidRPr="00697794">
        <w:t xml:space="preserve">Veith, Johann Emmanuel – Dies </w:t>
      </w:r>
      <w:r w:rsidR="00BF31A1" w:rsidRPr="00697794">
        <w:t>Irae</w:t>
      </w:r>
    </w:p>
    <w:p w14:paraId="16D7FFBC" w14:textId="77777777" w:rsidR="004A02C8" w:rsidRDefault="004A02C8" w:rsidP="00697794">
      <w:pPr>
        <w:pStyle w:val="StandardWeb"/>
      </w:pPr>
      <w:r>
        <w:t>Tag des Zornes, Tag der Zähren</w:t>
      </w:r>
      <w:r>
        <w:br/>
        <w:t>Wird die Welt in Asche kehren,</w:t>
      </w:r>
      <w:r>
        <w:br/>
        <w:t xml:space="preserve">Wie Sibyll‘ und David lehren. </w:t>
      </w:r>
    </w:p>
    <w:p w14:paraId="777A9354" w14:textId="77777777" w:rsidR="004A02C8" w:rsidRDefault="004A02C8" w:rsidP="00697794">
      <w:pPr>
        <w:pStyle w:val="StandardWeb"/>
      </w:pPr>
      <w:r>
        <w:t>Welch Entsetzen, welch Erbeben!</w:t>
      </w:r>
      <w:r>
        <w:br/>
        <w:t>Wird herab der Richter schweben,</w:t>
      </w:r>
      <w:r>
        <w:br/>
        <w:t xml:space="preserve">Alles strenge zu erheben. </w:t>
      </w:r>
    </w:p>
    <w:p w14:paraId="3472FB06" w14:textId="77777777" w:rsidR="004A02C8" w:rsidRDefault="004A02C8" w:rsidP="00697794">
      <w:pPr>
        <w:pStyle w:val="StandardWeb"/>
      </w:pPr>
      <w:r>
        <w:t>Hehr wird die Posaun‘ erschallen,</w:t>
      </w:r>
      <w:r>
        <w:br/>
        <w:t>Rufend durch der Gräber Hallen,</w:t>
      </w:r>
      <w:r>
        <w:br/>
        <w:t xml:space="preserve">Vor den Thron zu kommen, Allen! </w:t>
      </w:r>
    </w:p>
    <w:p w14:paraId="3A14D23F" w14:textId="77777777" w:rsidR="004A02C8" w:rsidRDefault="004A02C8" w:rsidP="00697794">
      <w:pPr>
        <w:pStyle w:val="StandardWeb"/>
      </w:pPr>
      <w:r>
        <w:t>Tod, Natur wird staunend sehen</w:t>
      </w:r>
      <w:r>
        <w:br/>
        <w:t>Das Geschöpf hervor nun gehen,</w:t>
      </w:r>
      <w:r>
        <w:br/>
        <w:t xml:space="preserve">Vor dem Richter Rede stehen. </w:t>
      </w:r>
    </w:p>
    <w:p w14:paraId="4BD29626" w14:textId="77777777" w:rsidR="004A02C8" w:rsidRDefault="004A02C8" w:rsidP="00697794">
      <w:pPr>
        <w:pStyle w:val="StandardWeb"/>
      </w:pPr>
      <w:r>
        <w:t>Auch das Buch wird sich entfalten,</w:t>
      </w:r>
      <w:r>
        <w:br/>
        <w:t>Worin Alles ist enthalten,</w:t>
      </w:r>
      <w:r>
        <w:br/>
        <w:t xml:space="preserve">Draus das </w:t>
      </w:r>
      <w:proofErr w:type="spellStart"/>
      <w:r>
        <w:t>Urtheil</w:t>
      </w:r>
      <w:proofErr w:type="spellEnd"/>
      <w:r>
        <w:t xml:space="preserve"> zu gestalten. </w:t>
      </w:r>
    </w:p>
    <w:p w14:paraId="68D712C8" w14:textId="77777777" w:rsidR="004A02C8" w:rsidRDefault="004A02C8" w:rsidP="00697794">
      <w:pPr>
        <w:pStyle w:val="StandardWeb"/>
      </w:pPr>
      <w:r>
        <w:t>Wird nun das Gericht beginnen,</w:t>
      </w:r>
      <w:r>
        <w:br/>
        <w:t xml:space="preserve">Kommt </w:t>
      </w:r>
      <w:proofErr w:type="spellStart"/>
      <w:r>
        <w:t>an’s</w:t>
      </w:r>
      <w:proofErr w:type="spellEnd"/>
      <w:r>
        <w:t xml:space="preserve"> Licht des Herzens Sinnen,</w:t>
      </w:r>
      <w:r>
        <w:br/>
        <w:t xml:space="preserve">Wird der Rache nichts entrinnen. </w:t>
      </w:r>
    </w:p>
    <w:p w14:paraId="1DF880D7" w14:textId="77777777" w:rsidR="004A02C8" w:rsidRDefault="004A02C8" w:rsidP="00697794">
      <w:pPr>
        <w:pStyle w:val="StandardWeb"/>
      </w:pPr>
      <w:r>
        <w:t>Was will, Armer, ich dann sagen?</w:t>
      </w:r>
      <w:r>
        <w:br/>
        <w:t>Wessen Schutze mich antragen,</w:t>
      </w:r>
      <w:r>
        <w:br/>
        <w:t xml:space="preserve">Wenn selbst die Gerechten zagen? </w:t>
      </w:r>
    </w:p>
    <w:p w14:paraId="61736715" w14:textId="77777777" w:rsidR="004A02C8" w:rsidRDefault="004A02C8" w:rsidP="00697794">
      <w:pPr>
        <w:pStyle w:val="StandardWeb"/>
      </w:pPr>
      <w:r>
        <w:t>König, hehr und furchtbar schaltend,</w:t>
      </w:r>
      <w:r>
        <w:br/>
        <w:t>Gnadenspender, zwanglos waltend,</w:t>
      </w:r>
      <w:r>
        <w:br/>
        <w:t xml:space="preserve">Mich beleb‘ auch neugestaltend. </w:t>
      </w:r>
    </w:p>
    <w:p w14:paraId="23468C90" w14:textId="77777777" w:rsidR="004A02C8" w:rsidRDefault="004A02C8" w:rsidP="00697794">
      <w:pPr>
        <w:pStyle w:val="StandardWeb"/>
      </w:pPr>
      <w:r>
        <w:t>Denk‘ des Weges voll Beschwerden,</w:t>
      </w:r>
      <w:r>
        <w:br/>
        <w:t>Den du für mich gingst auf Erden,</w:t>
      </w:r>
      <w:r>
        <w:br/>
        <w:t xml:space="preserve">Lasse </w:t>
      </w:r>
      <w:proofErr w:type="spellStart"/>
      <w:r>
        <w:t>d’rum</w:t>
      </w:r>
      <w:proofErr w:type="spellEnd"/>
      <w:r>
        <w:t xml:space="preserve"> mir Gnade werden! </w:t>
      </w:r>
    </w:p>
    <w:p w14:paraId="648B346C" w14:textId="77777777" w:rsidR="004A02C8" w:rsidRDefault="004A02C8" w:rsidP="00697794">
      <w:pPr>
        <w:pStyle w:val="StandardWeb"/>
      </w:pPr>
      <w:r>
        <w:t>Suchtest mich mit müden Schritten,</w:t>
      </w:r>
      <w:r>
        <w:br/>
        <w:t>Hast für mich am Kreuz gelitten,</w:t>
      </w:r>
      <w:r>
        <w:br/>
        <w:t xml:space="preserve">Nicht umsonst sei so gestritten! </w:t>
      </w:r>
    </w:p>
    <w:p w14:paraId="4B66F158" w14:textId="77777777" w:rsidR="004A02C8" w:rsidRDefault="004A02C8" w:rsidP="00697794">
      <w:pPr>
        <w:pStyle w:val="StandardWeb"/>
      </w:pPr>
      <w:r>
        <w:t>Richter der gerechten Sache,</w:t>
      </w:r>
      <w:r>
        <w:br/>
        <w:t xml:space="preserve">Deiner Huld mich </w:t>
      </w:r>
      <w:proofErr w:type="spellStart"/>
      <w:r>
        <w:t>theilhaft</w:t>
      </w:r>
      <w:proofErr w:type="spellEnd"/>
      <w:r>
        <w:t xml:space="preserve"> mache,</w:t>
      </w:r>
      <w:r>
        <w:br/>
        <w:t xml:space="preserve">Vor dem Tage deiner Rache! </w:t>
      </w:r>
    </w:p>
    <w:p w14:paraId="47459C34" w14:textId="77777777" w:rsidR="004A02C8" w:rsidRDefault="004A02C8" w:rsidP="00697794">
      <w:pPr>
        <w:pStyle w:val="StandardWeb"/>
      </w:pPr>
      <w:r>
        <w:t xml:space="preserve">Meine Schuld macht mich </w:t>
      </w:r>
      <w:proofErr w:type="spellStart"/>
      <w:r>
        <w:t>erbangen</w:t>
      </w:r>
      <w:proofErr w:type="spellEnd"/>
      <w:r>
        <w:t>,</w:t>
      </w:r>
      <w:r>
        <w:br/>
        <w:t>Schamroth decket meine Wangen,</w:t>
      </w:r>
      <w:r>
        <w:br/>
        <w:t xml:space="preserve">Lass mein </w:t>
      </w:r>
      <w:proofErr w:type="spellStart"/>
      <w:r>
        <w:t>Fleh’n</w:t>
      </w:r>
      <w:proofErr w:type="spellEnd"/>
      <w:r>
        <w:t xml:space="preserve"> zu Dir gelangen! </w:t>
      </w:r>
    </w:p>
    <w:p w14:paraId="54864B8F" w14:textId="77777777" w:rsidR="004A02C8" w:rsidRDefault="004A02C8" w:rsidP="00697794">
      <w:pPr>
        <w:pStyle w:val="StandardWeb"/>
      </w:pPr>
      <w:r>
        <w:t xml:space="preserve">Der </w:t>
      </w:r>
      <w:proofErr w:type="spellStart"/>
      <w:r>
        <w:t>Maria’s</w:t>
      </w:r>
      <w:proofErr w:type="spellEnd"/>
      <w:r>
        <w:t xml:space="preserve"> Herz gewendet,</w:t>
      </w:r>
      <w:r>
        <w:br/>
        <w:t>Und dem Räuber Heil gespendet,</w:t>
      </w:r>
      <w:r>
        <w:br/>
        <w:t xml:space="preserve">Mir auch </w:t>
      </w:r>
      <w:proofErr w:type="spellStart"/>
      <w:r>
        <w:t>süsse</w:t>
      </w:r>
      <w:proofErr w:type="spellEnd"/>
      <w:r>
        <w:t xml:space="preserve"> Hoffnung sendet. </w:t>
      </w:r>
    </w:p>
    <w:p w14:paraId="3F0D9088" w14:textId="77777777" w:rsidR="004A02C8" w:rsidRDefault="004A02C8" w:rsidP="00697794">
      <w:pPr>
        <w:pStyle w:val="StandardWeb"/>
      </w:pPr>
      <w:r>
        <w:t xml:space="preserve">Ist mein </w:t>
      </w:r>
      <w:proofErr w:type="spellStart"/>
      <w:r>
        <w:t>Fleh’n</w:t>
      </w:r>
      <w:proofErr w:type="spellEnd"/>
      <w:r>
        <w:t xml:space="preserve"> nicht dir zur Ehre,</w:t>
      </w:r>
      <w:r>
        <w:br/>
        <w:t>Gütigster, doch gütig wehre,</w:t>
      </w:r>
      <w:r>
        <w:br/>
        <w:t xml:space="preserve">Dass nicht Flamme mich verzehre! </w:t>
      </w:r>
    </w:p>
    <w:p w14:paraId="066E743F" w14:textId="77777777" w:rsidR="004A02C8" w:rsidRDefault="004A02C8" w:rsidP="00697794">
      <w:pPr>
        <w:pStyle w:val="StandardWeb"/>
      </w:pPr>
      <w:r>
        <w:t>Bei den Schafen, deinen Knechten,</w:t>
      </w:r>
      <w:r>
        <w:br/>
        <w:t xml:space="preserve">Lass ich </w:t>
      </w:r>
      <w:proofErr w:type="spellStart"/>
      <w:r>
        <w:t>stehn</w:t>
      </w:r>
      <w:proofErr w:type="spellEnd"/>
      <w:r>
        <w:t>, nicht bei den Schlechten,</w:t>
      </w:r>
      <w:r>
        <w:br/>
        <w:t xml:space="preserve">Stelle mich zu deiner Rechten! </w:t>
      </w:r>
    </w:p>
    <w:p w14:paraId="566E4943" w14:textId="77777777" w:rsidR="004A02C8" w:rsidRDefault="004A02C8" w:rsidP="00697794">
      <w:pPr>
        <w:pStyle w:val="StandardWeb"/>
      </w:pPr>
      <w:r>
        <w:t xml:space="preserve">Wenn dann Flammen den </w:t>
      </w:r>
      <w:proofErr w:type="spellStart"/>
      <w:r>
        <w:t>Verweg’nen</w:t>
      </w:r>
      <w:proofErr w:type="spellEnd"/>
      <w:r>
        <w:t>,</w:t>
      </w:r>
      <w:r>
        <w:br/>
        <w:t>Engel deiner Schaar begegnen,</w:t>
      </w:r>
      <w:r>
        <w:br/>
        <w:t xml:space="preserve">Wolle mich mit diesen segnen! </w:t>
      </w:r>
    </w:p>
    <w:p w14:paraId="5FFD67E7" w14:textId="77777777" w:rsidR="004A02C8" w:rsidRDefault="004A02C8" w:rsidP="00697794">
      <w:pPr>
        <w:pStyle w:val="StandardWeb"/>
      </w:pPr>
      <w:r>
        <w:t>Vor dir flehend ich mich neige,</w:t>
      </w:r>
      <w:r>
        <w:br/>
        <w:t>Und zerknirscht im Staub mich beuge:</w:t>
      </w:r>
      <w:r>
        <w:br/>
        <w:t xml:space="preserve">Meinem Ende Huld erzeige! </w:t>
      </w:r>
    </w:p>
    <w:p w14:paraId="1787FD96" w14:textId="77777777" w:rsidR="004A02C8" w:rsidRDefault="004A02C8" w:rsidP="00697794">
      <w:pPr>
        <w:pStyle w:val="StandardWeb"/>
      </w:pPr>
      <w:r>
        <w:t xml:space="preserve">Tag der </w:t>
      </w:r>
      <w:proofErr w:type="spellStart"/>
      <w:r>
        <w:t>Thränen</w:t>
      </w:r>
      <w:proofErr w:type="spellEnd"/>
      <w:r>
        <w:t>, nie gesehen,</w:t>
      </w:r>
      <w:r>
        <w:br/>
        <w:t>Da der Mensch wird auferstehen</w:t>
      </w:r>
      <w:r>
        <w:br/>
        <w:t>Aus dem Staube, vorgeladen</w:t>
      </w:r>
      <w:r>
        <w:br/>
        <w:t>Zum Gerichte, schuldbeladen!</w:t>
      </w:r>
      <w:r>
        <w:br/>
        <w:t xml:space="preserve">Ihn verschon‘, o Gott der Gnaden! </w:t>
      </w:r>
    </w:p>
    <w:p w14:paraId="57180FD9" w14:textId="77777777" w:rsidR="004A02C8" w:rsidRDefault="004A02C8" w:rsidP="00697794">
      <w:pPr>
        <w:pStyle w:val="StandardWeb"/>
      </w:pPr>
      <w:r>
        <w:t>Milder Jesu, Herr, verzeihe,</w:t>
      </w:r>
      <w:r>
        <w:br/>
        <w:t xml:space="preserve">Ihnen Fried‘ und Ruh verleihe! </w:t>
      </w:r>
    </w:p>
    <w:p w14:paraId="44EC9D41"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082AD452" w14:textId="557A709B" w:rsidR="00DE1FBE" w:rsidRDefault="00697794" w:rsidP="00697794">
      <w:pPr>
        <w:pStyle w:val="berschrift1"/>
      </w:pPr>
      <w:proofErr w:type="spellStart"/>
      <w:r>
        <w:t>Zabuesnig</w:t>
      </w:r>
      <w:proofErr w:type="spellEnd"/>
      <w:r>
        <w:t xml:space="preserve">, </w:t>
      </w:r>
      <w:r w:rsidR="00DE1FBE" w:rsidRPr="00697794">
        <w:t xml:space="preserve">Johann Christoph von – Dies </w:t>
      </w:r>
      <w:r w:rsidR="00BF31A1" w:rsidRPr="00697794">
        <w:t>Irae</w:t>
      </w:r>
    </w:p>
    <w:p w14:paraId="6E2013C5" w14:textId="77777777" w:rsidR="00DE1FBE" w:rsidRDefault="00DE1FBE" w:rsidP="00697794">
      <w:pPr>
        <w:pStyle w:val="StandardWeb"/>
      </w:pPr>
      <w:r>
        <w:t>Rechtstag, deine Schreckensfülle</w:t>
      </w:r>
      <w:r>
        <w:br/>
        <w:t>Deckt die Welt mit Feuerhülle,</w:t>
      </w:r>
      <w:r>
        <w:br/>
        <w:t>David spricht es und Sibylle.</w:t>
      </w:r>
    </w:p>
    <w:p w14:paraId="5FA35F6E" w14:textId="77777777" w:rsidR="00DE1FBE" w:rsidRDefault="00DE1FBE" w:rsidP="00697794">
      <w:pPr>
        <w:pStyle w:val="StandardWeb"/>
      </w:pPr>
      <w:r>
        <w:t>Schaurig wird die Schöpfung zittern,</w:t>
      </w:r>
      <w:r>
        <w:br/>
        <w:t>Kommt der Richter in Gewittern,</w:t>
      </w:r>
      <w:r>
        <w:br/>
        <w:t>Die Gewissen zu erschüttern.</w:t>
      </w:r>
    </w:p>
    <w:p w14:paraId="1990EA56" w14:textId="77777777" w:rsidR="00DE1FBE" w:rsidRDefault="00DE1FBE" w:rsidP="00697794">
      <w:pPr>
        <w:pStyle w:val="StandardWeb"/>
      </w:pPr>
      <w:r>
        <w:t>Auf der Klagposaune Schallen</w:t>
      </w:r>
      <w:r>
        <w:br/>
        <w:t>Müssen aus der Grüfte Hallen</w:t>
      </w:r>
      <w:r>
        <w:br/>
        <w:t>Leichen zum Gerichte wallen.</w:t>
      </w:r>
    </w:p>
    <w:p w14:paraId="677AA3E1" w14:textId="77777777" w:rsidR="00DE1FBE" w:rsidRDefault="00DE1FBE" w:rsidP="00697794">
      <w:pPr>
        <w:pStyle w:val="StandardWeb"/>
      </w:pPr>
      <w:r>
        <w:t>Tod, Natur, im Widerstreben,</w:t>
      </w:r>
      <w:r>
        <w:br/>
      </w:r>
      <w:proofErr w:type="spellStart"/>
      <w:r>
        <w:t>Seh’n</w:t>
      </w:r>
      <w:proofErr w:type="spellEnd"/>
      <w:r>
        <w:t xml:space="preserve"> den Staub </w:t>
      </w:r>
      <w:proofErr w:type="spellStart"/>
      <w:r>
        <w:t>ersteh’n</w:t>
      </w:r>
      <w:proofErr w:type="spellEnd"/>
      <w:r>
        <w:t xml:space="preserve"> und leben,</w:t>
      </w:r>
      <w:r>
        <w:br/>
        <w:t>Strenge Rechenschaft zu geben.</w:t>
      </w:r>
    </w:p>
    <w:p w14:paraId="66EDE93E" w14:textId="77777777" w:rsidR="00DE1FBE" w:rsidRDefault="00DE1FBE" w:rsidP="00697794">
      <w:pPr>
        <w:pStyle w:val="StandardWeb"/>
      </w:pPr>
      <w:r>
        <w:t>Aus dem Buch verletzter Pflichten</w:t>
      </w:r>
      <w:r>
        <w:br/>
        <w:t>Wird der Herr die Menschheit sichten,</w:t>
      </w:r>
      <w:r>
        <w:br/>
        <w:t>Und mit scharfer Waage richten.</w:t>
      </w:r>
    </w:p>
    <w:p w14:paraId="5019EF0D" w14:textId="77777777" w:rsidR="00DE1FBE" w:rsidRDefault="00DE1FBE" w:rsidP="00697794">
      <w:pPr>
        <w:pStyle w:val="StandardWeb"/>
      </w:pPr>
      <w:r>
        <w:t>Hat er seinen Stuhl bestiegen,</w:t>
      </w:r>
      <w:r>
        <w:br/>
        <w:t xml:space="preserve">Wird </w:t>
      </w:r>
      <w:proofErr w:type="spellStart"/>
      <w:r>
        <w:t>Verborgnes</w:t>
      </w:r>
      <w:proofErr w:type="spellEnd"/>
      <w:r>
        <w:t xml:space="preserve"> offen liegen,</w:t>
      </w:r>
      <w:r>
        <w:br/>
        <w:t>Kein Verbrechen bleibt verschwiegen.</w:t>
      </w:r>
    </w:p>
    <w:p w14:paraId="0DF4A569" w14:textId="77777777" w:rsidR="00DE1FBE" w:rsidRDefault="00DE1FBE" w:rsidP="00697794">
      <w:pPr>
        <w:pStyle w:val="StandardWeb"/>
      </w:pPr>
      <w:r>
        <w:t>Worte werden mir entgehen,</w:t>
      </w:r>
      <w:r>
        <w:br/>
        <w:t>Einen Schützer anzuflehen,</w:t>
      </w:r>
      <w:r>
        <w:br/>
        <w:t>Wo Gerechte kaum bestehen.</w:t>
      </w:r>
    </w:p>
    <w:p w14:paraId="7D7A5EE5" w14:textId="77777777" w:rsidR="00DE1FBE" w:rsidRDefault="00DE1FBE" w:rsidP="00697794">
      <w:pPr>
        <w:pStyle w:val="StandardWeb"/>
      </w:pPr>
      <w:r>
        <w:t>König, furchtbar und erhaben!</w:t>
      </w:r>
      <w:r>
        <w:br/>
      </w:r>
      <w:proofErr w:type="spellStart"/>
      <w:r>
        <w:t>Ohn</w:t>
      </w:r>
      <w:proofErr w:type="spellEnd"/>
      <w:r>
        <w:t>‘ Entgelt sind deine Gaben,</w:t>
      </w:r>
      <w:r>
        <w:br/>
        <w:t>Lass an deiner Huld mich laben!</w:t>
      </w:r>
    </w:p>
    <w:p w14:paraId="5A976868" w14:textId="77777777" w:rsidR="00DE1FBE" w:rsidRDefault="00DE1FBE" w:rsidP="00697794">
      <w:pPr>
        <w:pStyle w:val="StandardWeb"/>
      </w:pPr>
      <w:r>
        <w:t>Guter Jesus, sei beschworen,</w:t>
      </w:r>
      <w:r>
        <w:br/>
        <w:t>Auch für mich bist du geboren;</w:t>
      </w:r>
      <w:r>
        <w:br/>
        <w:t>Schone! gib mich nicht verloren!</w:t>
      </w:r>
    </w:p>
    <w:p w14:paraId="7D8D494D" w14:textId="77777777" w:rsidR="00DE1FBE" w:rsidRDefault="00DE1FBE" w:rsidP="00697794">
      <w:pPr>
        <w:pStyle w:val="StandardWeb"/>
      </w:pPr>
      <w:r>
        <w:t>War ich Endzweck deines Strebens,</w:t>
      </w:r>
      <w:r>
        <w:br/>
        <w:t>Theil am Opfer deines Lebens,</w:t>
      </w:r>
      <w:r>
        <w:br/>
        <w:t>Sei Dein Aufwand nicht vergebens!</w:t>
      </w:r>
    </w:p>
    <w:p w14:paraId="304201EA" w14:textId="77777777" w:rsidR="00DE1FBE" w:rsidRDefault="00DE1FBE" w:rsidP="00697794">
      <w:pPr>
        <w:pStyle w:val="StandardWeb"/>
      </w:pPr>
      <w:r>
        <w:t>Höre meiner Seufzer Stöhnen,</w:t>
      </w:r>
      <w:r>
        <w:br/>
        <w:t>Lass durch Reue dich versöhnen,</w:t>
      </w:r>
      <w:r>
        <w:br/>
        <w:t xml:space="preserve">Eh‘ dein </w:t>
      </w:r>
      <w:proofErr w:type="spellStart"/>
      <w:r>
        <w:t>Urtheil</w:t>
      </w:r>
      <w:proofErr w:type="spellEnd"/>
      <w:r>
        <w:t xml:space="preserve"> wird ertönen!</w:t>
      </w:r>
    </w:p>
    <w:p w14:paraId="6F503A0F" w14:textId="77777777" w:rsidR="00DE1FBE" w:rsidRDefault="00DE1FBE" w:rsidP="00697794">
      <w:pPr>
        <w:pStyle w:val="StandardWeb"/>
      </w:pPr>
      <w:r>
        <w:t>Schwer bin ich mit Schuld befangen,</w:t>
      </w:r>
      <w:r>
        <w:br/>
        <w:t>Scham bedecket meine Wangen;</w:t>
      </w:r>
      <w:r>
        <w:br/>
        <w:t>Gott, lass Gnade mich erlangen!</w:t>
      </w:r>
    </w:p>
    <w:p w14:paraId="73D0394C" w14:textId="77777777" w:rsidR="00DE1FBE" w:rsidRDefault="00DE1FBE" w:rsidP="00697794">
      <w:pPr>
        <w:pStyle w:val="StandardWeb"/>
      </w:pPr>
      <w:r>
        <w:t>Der Marien hat verziehen,</w:t>
      </w:r>
      <w:r>
        <w:br/>
        <w:t>Der dem Mörder Heil verliehen,</w:t>
      </w:r>
      <w:r>
        <w:br/>
        <w:t>Lässt für mich noch Hoffnung blühen!</w:t>
      </w:r>
    </w:p>
    <w:p w14:paraId="16330F86" w14:textId="77777777" w:rsidR="00DE1FBE" w:rsidRDefault="00DE1FBE" w:rsidP="00697794">
      <w:pPr>
        <w:pStyle w:val="StandardWeb"/>
      </w:pPr>
      <w:r>
        <w:t xml:space="preserve">Muss ich </w:t>
      </w:r>
      <w:proofErr w:type="spellStart"/>
      <w:r>
        <w:t>unwerth</w:t>
      </w:r>
      <w:proofErr w:type="spellEnd"/>
      <w:r>
        <w:t xml:space="preserve"> mich bekennen,</w:t>
      </w:r>
      <w:r>
        <w:br/>
        <w:t>Darf ich doch dich Mittler nennen,</w:t>
      </w:r>
      <w:r>
        <w:br/>
        <w:t>Lass mich dort nicht ewig brennen!</w:t>
      </w:r>
    </w:p>
    <w:p w14:paraId="3FE74559" w14:textId="77777777" w:rsidR="00DE1FBE" w:rsidRDefault="00DE1FBE" w:rsidP="00697794">
      <w:pPr>
        <w:pStyle w:val="StandardWeb"/>
      </w:pPr>
      <w:r>
        <w:t>Weit von Böcken, weit von Schlechten,</w:t>
      </w:r>
      <w:r>
        <w:br/>
        <w:t>Mit den Schafen, mit Gerechten,</w:t>
      </w:r>
      <w:r>
        <w:br/>
        <w:t>Stelle mich zu deiner Rechten!</w:t>
      </w:r>
    </w:p>
    <w:p w14:paraId="265C2D9E" w14:textId="77777777" w:rsidR="00DE1FBE" w:rsidRDefault="00DE1FBE" w:rsidP="00697794">
      <w:pPr>
        <w:pStyle w:val="StandardWeb"/>
      </w:pPr>
      <w:r>
        <w:t>Hast du, die dir widerstreben,</w:t>
      </w:r>
      <w:r>
        <w:br/>
        <w:t>Höllenflammen Preis gegeben,</w:t>
      </w:r>
      <w:r>
        <w:br/>
        <w:t>Winke mir zum bessern Leben!</w:t>
      </w:r>
    </w:p>
    <w:p w14:paraId="394EC869" w14:textId="77777777" w:rsidR="00DE1FBE" w:rsidRDefault="00DE1FBE" w:rsidP="00697794">
      <w:pPr>
        <w:pStyle w:val="StandardWeb"/>
      </w:pPr>
      <w:r>
        <w:t xml:space="preserve">Lass mich mit </w:t>
      </w:r>
      <w:proofErr w:type="spellStart"/>
      <w:r>
        <w:t>erhobnen</w:t>
      </w:r>
      <w:proofErr w:type="spellEnd"/>
      <w:r>
        <w:t xml:space="preserve"> Händen</w:t>
      </w:r>
      <w:r>
        <w:br/>
      </w:r>
      <w:proofErr w:type="spellStart"/>
      <w:r>
        <w:t>Herzzerknirschet</w:t>
      </w:r>
      <w:proofErr w:type="spellEnd"/>
      <w:r>
        <w:t xml:space="preserve"> zu dir wenden:</w:t>
      </w:r>
      <w:r>
        <w:br/>
        <w:t>Lass versöhnt mich selig enden!</w:t>
      </w:r>
    </w:p>
    <w:p w14:paraId="1E6B3EF6" w14:textId="77777777" w:rsidR="00DE1FBE" w:rsidRDefault="00DE1FBE" w:rsidP="00697794">
      <w:pPr>
        <w:pStyle w:val="StandardWeb"/>
      </w:pPr>
      <w:r>
        <w:t xml:space="preserve">Tag, wo </w:t>
      </w:r>
      <w:proofErr w:type="spellStart"/>
      <w:r>
        <w:t>Thränen</w:t>
      </w:r>
      <w:proofErr w:type="spellEnd"/>
      <w:r>
        <w:t xml:space="preserve"> nicht versiegen,</w:t>
      </w:r>
      <w:r>
        <w:br/>
        <w:t>Wo der Mensch, dem Grab entstiegen,</w:t>
      </w:r>
      <w:r>
        <w:br/>
        <w:t>Wird vor Gott als Sünder liegen!</w:t>
      </w:r>
    </w:p>
    <w:p w14:paraId="135B1C8A" w14:textId="77777777" w:rsidR="00DE1FBE" w:rsidRDefault="00DE1FBE" w:rsidP="00697794">
      <w:pPr>
        <w:pStyle w:val="StandardWeb"/>
      </w:pPr>
      <w:r>
        <w:t>Herr, erbarme dich und schone,</w:t>
      </w:r>
      <w:r>
        <w:br/>
        <w:t>Beim Erlöser, deinem Sohne,</w:t>
      </w:r>
      <w:r>
        <w:br/>
      </w:r>
      <w:proofErr w:type="spellStart"/>
      <w:r>
        <w:t>Ew’ge</w:t>
      </w:r>
      <w:proofErr w:type="spellEnd"/>
      <w:r>
        <w:t xml:space="preserve"> Ruhe gib zum Lohne.</w:t>
      </w:r>
    </w:p>
    <w:p w14:paraId="63931C00" w14:textId="77777777" w:rsidR="00697794" w:rsidRDefault="00697794" w:rsidP="00697794">
      <w:pPr>
        <w:spacing w:after="0" w:line="240" w:lineRule="auto"/>
        <w:rPr>
          <w:rFonts w:eastAsia="Times New Roman"/>
          <w:b/>
          <w:bCs/>
          <w:color w:val="000000"/>
          <w:kern w:val="36"/>
          <w:sz w:val="36"/>
          <w:szCs w:val="48"/>
          <w:lang w:eastAsia="de-DE"/>
        </w:rPr>
      </w:pPr>
      <w:r>
        <w:br w:type="page"/>
      </w:r>
    </w:p>
    <w:p w14:paraId="68FC1E4D" w14:textId="45500BE9" w:rsidR="00DE1FBE" w:rsidRDefault="00697794" w:rsidP="00697794">
      <w:pPr>
        <w:pStyle w:val="berschrift1"/>
      </w:pPr>
      <w:proofErr w:type="spellStart"/>
      <w:r>
        <w:t>Zabuesnig</w:t>
      </w:r>
      <w:proofErr w:type="spellEnd"/>
      <w:r>
        <w:t xml:space="preserve">, </w:t>
      </w:r>
      <w:r w:rsidR="00DE1FBE" w:rsidRPr="00697794">
        <w:t xml:space="preserve">Johann Christoph von – Dies </w:t>
      </w:r>
      <w:r w:rsidR="00BF31A1" w:rsidRPr="00697794">
        <w:t>Irae</w:t>
      </w:r>
    </w:p>
    <w:p w14:paraId="2B234C83" w14:textId="77777777" w:rsidR="00DE1FBE" w:rsidRDefault="00DE1FBE" w:rsidP="00697794">
      <w:pPr>
        <w:pStyle w:val="StandardWeb"/>
      </w:pPr>
      <w:r>
        <w:t>Tag der strengsten Rechenschaft,</w:t>
      </w:r>
      <w:r>
        <w:br/>
        <w:t>Der die Welt mit Feuer straft!</w:t>
      </w:r>
      <w:r>
        <w:br/>
        <w:t>David und Sibylle zeugen.</w:t>
      </w:r>
    </w:p>
    <w:p w14:paraId="043AFD95" w14:textId="77777777" w:rsidR="00DE1FBE" w:rsidRDefault="00DE1FBE" w:rsidP="00697794">
      <w:pPr>
        <w:pStyle w:val="StandardWeb"/>
      </w:pPr>
      <w:r>
        <w:t>Wer ist, den nicht Schrecken quält,</w:t>
      </w:r>
      <w:r>
        <w:br/>
        <w:t>Kommt der Richert, alle Welt</w:t>
      </w:r>
      <w:r>
        <w:br/>
        <w:t>Unter sein Gericht zu beugen?</w:t>
      </w:r>
    </w:p>
    <w:p w14:paraId="661EF540" w14:textId="77777777" w:rsidR="00DE1FBE" w:rsidRDefault="00DE1FBE" w:rsidP="00697794">
      <w:pPr>
        <w:pStyle w:val="StandardWeb"/>
      </w:pPr>
      <w:r>
        <w:t xml:space="preserve">Laut wird der Posaunen </w:t>
      </w:r>
      <w:proofErr w:type="spellStart"/>
      <w:r>
        <w:t>Stoss</w:t>
      </w:r>
      <w:proofErr w:type="spellEnd"/>
      <w:r>
        <w:br/>
        <w:t xml:space="preserve">Aus der fernsten Gräber </w:t>
      </w:r>
      <w:proofErr w:type="spellStart"/>
      <w:r>
        <w:t>Schooss</w:t>
      </w:r>
      <w:proofErr w:type="spellEnd"/>
      <w:r>
        <w:br/>
        <w:t>Vor den Thron die Menschen sammeln.</w:t>
      </w:r>
    </w:p>
    <w:p w14:paraId="4CB373F6" w14:textId="77777777" w:rsidR="00DE1FBE" w:rsidRDefault="00DE1FBE" w:rsidP="00697794">
      <w:pPr>
        <w:pStyle w:val="StandardWeb"/>
      </w:pPr>
      <w:r>
        <w:t>Tod wird staunen und Natur:</w:t>
      </w:r>
      <w:r>
        <w:br/>
        <w:t xml:space="preserve">Die beklagte </w:t>
      </w:r>
      <w:proofErr w:type="spellStart"/>
      <w:r>
        <w:t>Creatur</w:t>
      </w:r>
      <w:proofErr w:type="spellEnd"/>
      <w:r>
        <w:br/>
        <w:t>Wird beschämt die Antwort stammeln.</w:t>
      </w:r>
    </w:p>
    <w:p w14:paraId="1B748ACC" w14:textId="77777777" w:rsidR="00DE1FBE" w:rsidRDefault="00DE1FBE" w:rsidP="00697794">
      <w:pPr>
        <w:pStyle w:val="StandardWeb"/>
      </w:pPr>
      <w:r>
        <w:t>Aufgeschlagen liegt das Buch;</w:t>
      </w:r>
      <w:r>
        <w:br/>
        <w:t>Schon sind nach gerechtem Spruch</w:t>
      </w:r>
      <w:r>
        <w:br/>
        <w:t>Ausgezeichnet die Verbrecher.</w:t>
      </w:r>
    </w:p>
    <w:p w14:paraId="60FD7333" w14:textId="77777777" w:rsidR="00DE1FBE" w:rsidRDefault="00DE1FBE" w:rsidP="00697794">
      <w:pPr>
        <w:pStyle w:val="StandardWeb"/>
      </w:pPr>
      <w:r>
        <w:t>Der Gerichtshof ist bestellt,</w:t>
      </w:r>
      <w:r>
        <w:br/>
        <w:t>Das Geheimste aufgehellt,</w:t>
      </w:r>
      <w:r>
        <w:br/>
        <w:t>Böses findet seinen Rächer.</w:t>
      </w:r>
    </w:p>
    <w:p w14:paraId="7639431E" w14:textId="076CE176" w:rsidR="00DE1FBE" w:rsidRDefault="00BF31A1" w:rsidP="00697794">
      <w:pPr>
        <w:pStyle w:val="StandardWeb"/>
      </w:pPr>
      <w:r>
        <w:t>Ä</w:t>
      </w:r>
      <w:r w:rsidR="00DE1FBE">
        <w:t>rmster, was beginne ich?</w:t>
      </w:r>
      <w:r w:rsidR="00DE1FBE">
        <w:br/>
        <w:t xml:space="preserve">Welcher Freund </w:t>
      </w:r>
      <w:proofErr w:type="spellStart"/>
      <w:r w:rsidR="00DE1FBE">
        <w:t>vertheidigt</w:t>
      </w:r>
      <w:proofErr w:type="spellEnd"/>
      <w:r w:rsidR="00DE1FBE">
        <w:t xml:space="preserve"> mich,</w:t>
      </w:r>
      <w:r w:rsidR="00DE1FBE">
        <w:br/>
        <w:t>Wenn schon der Gerechte zittert?</w:t>
      </w:r>
    </w:p>
    <w:p w14:paraId="0DD0BCB4" w14:textId="77777777" w:rsidR="00DE1FBE" w:rsidRDefault="00DE1FBE" w:rsidP="00697794">
      <w:pPr>
        <w:pStyle w:val="StandardWeb"/>
      </w:pPr>
      <w:r>
        <w:t>König höchster Majestät,</w:t>
      </w:r>
      <w:r>
        <w:br/>
        <w:t>Rette den, der zu dir fleht!</w:t>
      </w:r>
      <w:r>
        <w:br/>
        <w:t>Sei barmherzig, nicht erbittert.</w:t>
      </w:r>
    </w:p>
    <w:p w14:paraId="1BE400F6" w14:textId="77777777" w:rsidR="00DE1FBE" w:rsidRDefault="00DE1FBE" w:rsidP="00697794">
      <w:pPr>
        <w:pStyle w:val="StandardWeb"/>
      </w:pPr>
      <w:r>
        <w:t>Da du, Jesus, als du kamst,</w:t>
      </w:r>
      <w:r>
        <w:br/>
        <w:t>Mich zu retten auf dich nahmst,</w:t>
      </w:r>
      <w:r>
        <w:br/>
        <w:t>Schone mein an jenem Tage!</w:t>
      </w:r>
    </w:p>
    <w:p w14:paraId="1505A05B" w14:textId="77777777" w:rsidR="00DE1FBE" w:rsidRDefault="00DE1FBE" w:rsidP="00697794">
      <w:pPr>
        <w:pStyle w:val="StandardWeb"/>
      </w:pPr>
      <w:r>
        <w:t>Mühsam hast du mich gesucht,</w:t>
      </w:r>
      <w:r>
        <w:br/>
        <w:t>Nicht verloren sei die Frucht</w:t>
      </w:r>
      <w:r>
        <w:br/>
        <w:t xml:space="preserve">Deines </w:t>
      </w:r>
      <w:proofErr w:type="spellStart"/>
      <w:r>
        <w:t>Tod’s</w:t>
      </w:r>
      <w:proofErr w:type="spellEnd"/>
      <w:r>
        <w:t xml:space="preserve"> und deiner Plage!</w:t>
      </w:r>
    </w:p>
    <w:p w14:paraId="13E58560" w14:textId="77777777" w:rsidR="00DE1FBE" w:rsidRDefault="00DE1FBE" w:rsidP="00697794">
      <w:pPr>
        <w:pStyle w:val="StandardWeb"/>
      </w:pPr>
      <w:r>
        <w:t>Strenger Rächer aller Schuld,</w:t>
      </w:r>
      <w:r>
        <w:br/>
        <w:t>Lass mich fühlen deine Huld,</w:t>
      </w:r>
      <w:r>
        <w:br/>
        <w:t>Eh‘ der Rechtstag wird beginnen!</w:t>
      </w:r>
    </w:p>
    <w:p w14:paraId="673A5DD5" w14:textId="77777777" w:rsidR="00DE1FBE" w:rsidRDefault="00DE1FBE" w:rsidP="00697794">
      <w:pPr>
        <w:pStyle w:val="StandardWeb"/>
      </w:pPr>
      <w:r>
        <w:t xml:space="preserve">Meine Frevel </w:t>
      </w:r>
      <w:proofErr w:type="spellStart"/>
      <w:r>
        <w:t>leugn</w:t>
      </w:r>
      <w:proofErr w:type="spellEnd"/>
      <w:r>
        <w:t>‘ ich nicht,</w:t>
      </w:r>
      <w:r>
        <w:br/>
        <w:t>Scham bedecket mein Gesicht,</w:t>
      </w:r>
      <w:r>
        <w:br/>
        <w:t>Lass Vergebung mich gewinnen!</w:t>
      </w:r>
    </w:p>
    <w:p w14:paraId="452EA9CB" w14:textId="77777777" w:rsidR="00DE1FBE" w:rsidRDefault="00DE1FBE" w:rsidP="00697794">
      <w:pPr>
        <w:pStyle w:val="StandardWeb"/>
      </w:pPr>
      <w:r>
        <w:t>Magdalena sprichst du frei,</w:t>
      </w:r>
      <w:r>
        <w:br/>
        <w:t>Hörst des Schächers Angstgeschrei,</w:t>
      </w:r>
      <w:r>
        <w:br/>
      </w:r>
      <w:proofErr w:type="spellStart"/>
      <w:r>
        <w:t>Giebst</w:t>
      </w:r>
      <w:proofErr w:type="spellEnd"/>
      <w:r>
        <w:t xml:space="preserve"> mir Hoffnung zu erkennen.</w:t>
      </w:r>
    </w:p>
    <w:p w14:paraId="2A349C6D" w14:textId="77777777" w:rsidR="00DE1FBE" w:rsidRDefault="00DE1FBE" w:rsidP="00697794">
      <w:pPr>
        <w:pStyle w:val="StandardWeb"/>
      </w:pPr>
      <w:r>
        <w:t>Ohne Werth ist mein Gebet,</w:t>
      </w:r>
      <w:r>
        <w:br/>
        <w:t>Doch wenn’s um Erbarmung fleht,</w:t>
      </w:r>
      <w:r>
        <w:br/>
        <w:t>Lass mich dort nicht ewig brennen!</w:t>
      </w:r>
    </w:p>
    <w:p w14:paraId="3F61C69B" w14:textId="77777777" w:rsidR="00DE1FBE" w:rsidRDefault="00DE1FBE" w:rsidP="00697794">
      <w:pPr>
        <w:pStyle w:val="StandardWeb"/>
      </w:pPr>
      <w:r>
        <w:t>Herr, bestimme meinen Stand</w:t>
      </w:r>
      <w:r>
        <w:br/>
        <w:t>Nicht bei Böcken linker Hand,</w:t>
      </w:r>
      <w:r>
        <w:br/>
        <w:t>Nein, bei Schafen, dir zur Rechten.</w:t>
      </w:r>
    </w:p>
    <w:p w14:paraId="250D0D50" w14:textId="77777777" w:rsidR="00DE1FBE" w:rsidRDefault="00DE1FBE" w:rsidP="00697794">
      <w:pPr>
        <w:pStyle w:val="StandardWeb"/>
      </w:pPr>
      <w:r>
        <w:t>Fällt auch ohne Widerspruch</w:t>
      </w:r>
      <w:r>
        <w:br/>
        <w:t>Auf Verdammte schwerer Fluch,</w:t>
      </w:r>
      <w:r>
        <w:br/>
        <w:t>Ruf‘ mich unter die Gerechten.</w:t>
      </w:r>
    </w:p>
    <w:p w14:paraId="00C48A36" w14:textId="77777777" w:rsidR="00DE1FBE" w:rsidRDefault="00DE1FBE" w:rsidP="00697794">
      <w:pPr>
        <w:pStyle w:val="StandardWeb"/>
      </w:pPr>
      <w:proofErr w:type="spellStart"/>
      <w:r>
        <w:t>Grosser</w:t>
      </w:r>
      <w:proofErr w:type="spellEnd"/>
      <w:r>
        <w:t xml:space="preserve"> Sünden mir bewusst,</w:t>
      </w:r>
      <w:r>
        <w:br/>
        <w:t xml:space="preserve">Schlag‘ ich </w:t>
      </w:r>
      <w:proofErr w:type="spellStart"/>
      <w:r>
        <w:t>reu’voll</w:t>
      </w:r>
      <w:proofErr w:type="spellEnd"/>
      <w:r>
        <w:t xml:space="preserve"> an die Brust,</w:t>
      </w:r>
      <w:r>
        <w:br/>
        <w:t>Lass versöhnen dich hienieden!</w:t>
      </w:r>
    </w:p>
    <w:p w14:paraId="0EF6EC6C" w14:textId="77777777" w:rsidR="00DE1FBE" w:rsidRDefault="00DE1FBE" w:rsidP="00697794">
      <w:pPr>
        <w:pStyle w:val="StandardWeb"/>
      </w:pPr>
      <w:r>
        <w:t xml:space="preserve">Wenn der </w:t>
      </w:r>
      <w:proofErr w:type="spellStart"/>
      <w:r>
        <w:t>Thränentag</w:t>
      </w:r>
      <w:proofErr w:type="spellEnd"/>
      <w:r>
        <w:t xml:space="preserve"> sich zeigt,</w:t>
      </w:r>
      <w:r>
        <w:br/>
        <w:t>Wo der Mensch dem Grab‘ entsteigt,</w:t>
      </w:r>
      <w:r>
        <w:br/>
        <w:t>Vor dein Strafgericht beschieden;</w:t>
      </w:r>
    </w:p>
    <w:p w14:paraId="3087E86A" w14:textId="2AE5C67B" w:rsidR="00BD71A4" w:rsidRDefault="00DE1FBE" w:rsidP="00697794">
      <w:pPr>
        <w:pStyle w:val="StandardWeb"/>
      </w:pPr>
      <w:r>
        <w:t xml:space="preserve">Herr! </w:t>
      </w:r>
      <w:proofErr w:type="spellStart"/>
      <w:r>
        <w:t>vergieb</w:t>
      </w:r>
      <w:proofErr w:type="spellEnd"/>
      <w:r>
        <w:t>, was ich verbrach,</w:t>
      </w:r>
      <w:r>
        <w:br/>
        <w:t>Sieh mir meine Sünden nach!</w:t>
      </w:r>
      <w:r>
        <w:br/>
      </w:r>
      <w:proofErr w:type="spellStart"/>
      <w:r>
        <w:t>JEsus</w:t>
      </w:r>
      <w:proofErr w:type="spellEnd"/>
      <w:r>
        <w:t xml:space="preserve">, </w:t>
      </w:r>
      <w:proofErr w:type="spellStart"/>
      <w:r>
        <w:t>gieb</w:t>
      </w:r>
      <w:proofErr w:type="spellEnd"/>
      <w:r>
        <w:t xml:space="preserve"> uns deinen Frieden!</w:t>
      </w:r>
    </w:p>
    <w:p w14:paraId="68EBEE77" w14:textId="77777777" w:rsidR="00BD71A4" w:rsidRDefault="00BD71A4" w:rsidP="00697794">
      <w:pPr>
        <w:spacing w:after="0" w:line="240" w:lineRule="auto"/>
        <w:rPr>
          <w:rFonts w:eastAsia="Times New Roman"/>
          <w:b/>
          <w:bCs/>
          <w:color w:val="000000"/>
          <w:kern w:val="36"/>
          <w:sz w:val="36"/>
          <w:szCs w:val="48"/>
          <w:lang w:eastAsia="de-DE"/>
        </w:rPr>
      </w:pPr>
      <w:r>
        <w:br w:type="page"/>
      </w:r>
    </w:p>
    <w:p w14:paraId="3E2841C4" w14:textId="77777777" w:rsidR="00D5498D" w:rsidRPr="00D5498D" w:rsidRDefault="00D5498D" w:rsidP="00697794">
      <w:pPr>
        <w:pStyle w:val="berschrift1"/>
      </w:pPr>
      <w:r w:rsidRPr="00D5498D">
        <w:t>Quellen:</w:t>
      </w:r>
    </w:p>
    <w:p w14:paraId="296FE3AE" w14:textId="77777777" w:rsidR="00BD71A4" w:rsidRDefault="00D5498D" w:rsidP="0069779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447E5E21" w14:textId="77777777" w:rsidR="00BD71A4" w:rsidRDefault="007358CF" w:rsidP="00697794">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EEE029D" w14:textId="77777777" w:rsidR="00BD71A4" w:rsidRDefault="007358CF" w:rsidP="0069779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4BE706B8" w14:textId="77777777" w:rsidR="00BD71A4" w:rsidRDefault="007358CF" w:rsidP="00697794">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78F997D5" w14:textId="77777777" w:rsidR="00BD71A4" w:rsidRDefault="007358CF" w:rsidP="00697794">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1A42C22A" w14:textId="77777777" w:rsidR="00D5498D" w:rsidRPr="00D5498D" w:rsidRDefault="00BD71A4" w:rsidP="00697794">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E1F7B6F" w14:textId="77777777" w:rsidR="00D5498D" w:rsidRPr="00D5498D" w:rsidRDefault="00D5498D" w:rsidP="0069779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8CF1150" w14:textId="77777777" w:rsidR="00D5498D" w:rsidRPr="00D5498D" w:rsidRDefault="00D5498D" w:rsidP="0069779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AD8088B" w14:textId="77777777" w:rsidR="00BD71A4" w:rsidRDefault="00BD71A4" w:rsidP="00697794">
      <w:pPr>
        <w:spacing w:after="0" w:line="240" w:lineRule="auto"/>
        <w:rPr>
          <w:rFonts w:eastAsia="Times New Roman"/>
          <w:color w:val="000000"/>
          <w:szCs w:val="24"/>
          <w:lang w:eastAsia="de-DE"/>
        </w:rPr>
      </w:pPr>
      <w:r>
        <w:rPr>
          <w:rFonts w:eastAsia="Times New Roman"/>
          <w:color w:val="000000"/>
          <w:szCs w:val="24"/>
          <w:lang w:eastAsia="de-DE"/>
        </w:rPr>
        <w:br w:type="page"/>
      </w:r>
    </w:p>
    <w:p w14:paraId="7CCCBE91" w14:textId="77777777" w:rsidR="00082307" w:rsidRDefault="00BD71A4" w:rsidP="00697794">
      <w:pPr>
        <w:pStyle w:val="berschrift1"/>
      </w:pPr>
      <w:r>
        <w:t>Spendenaufruf</w:t>
      </w:r>
    </w:p>
    <w:p w14:paraId="55B7CD77" w14:textId="77777777" w:rsidR="00BD71A4" w:rsidRDefault="00BD71A4" w:rsidP="0069779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75233C3" w14:textId="77777777" w:rsidR="00BD71A4" w:rsidRDefault="00BD71A4" w:rsidP="0069779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7987808" w14:textId="77777777" w:rsidR="00BD71A4" w:rsidRDefault="00BD71A4" w:rsidP="0069779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F41D3F4" w14:textId="77777777" w:rsidR="00BD71A4" w:rsidRDefault="00BD71A4" w:rsidP="0069779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B6CF3A9" w14:textId="77777777" w:rsidR="00BD71A4" w:rsidRDefault="00BD71A4" w:rsidP="0069779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DCC60D3" w14:textId="77777777" w:rsidR="00BD71A4" w:rsidRDefault="007358CF" w:rsidP="0069779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4AB74F7" w14:textId="77777777" w:rsidR="00BD71A4" w:rsidRDefault="00BD71A4" w:rsidP="0069779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50B2FA60" w14:textId="77777777" w:rsidR="00BD71A4" w:rsidRDefault="00BD71A4" w:rsidP="0069779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D3C1C1F" w14:textId="77777777" w:rsidR="00BD71A4" w:rsidRDefault="00BD71A4" w:rsidP="0069779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60FDD02" w14:textId="77777777" w:rsidR="00D5498D" w:rsidRPr="00D5498D" w:rsidRDefault="00D5498D" w:rsidP="0069779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99E4010" w14:textId="77777777" w:rsidR="008E63BE" w:rsidRDefault="00D5498D" w:rsidP="0069779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13B62" w14:textId="77777777" w:rsidR="002C1C1B" w:rsidRDefault="002C1C1B" w:rsidP="00CA68D9">
      <w:pPr>
        <w:spacing w:after="0" w:line="240" w:lineRule="auto"/>
      </w:pPr>
      <w:r>
        <w:separator/>
      </w:r>
    </w:p>
  </w:endnote>
  <w:endnote w:type="continuationSeparator" w:id="0">
    <w:p w14:paraId="43F4E845" w14:textId="77777777" w:rsidR="002C1C1B" w:rsidRDefault="002C1C1B"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7D2BF" w14:textId="77777777" w:rsidR="002C1C1B" w:rsidRDefault="002C1C1B" w:rsidP="00CA68D9">
      <w:pPr>
        <w:spacing w:after="0" w:line="240" w:lineRule="auto"/>
      </w:pPr>
      <w:r>
        <w:separator/>
      </w:r>
    </w:p>
  </w:footnote>
  <w:footnote w:type="continuationSeparator" w:id="0">
    <w:p w14:paraId="08C56927" w14:textId="77777777" w:rsidR="002C1C1B" w:rsidRDefault="002C1C1B" w:rsidP="00CA68D9">
      <w:pPr>
        <w:spacing w:after="0" w:line="240" w:lineRule="auto"/>
      </w:pPr>
      <w:r>
        <w:continuationSeparator/>
      </w:r>
    </w:p>
  </w:footnote>
  <w:footnote w:id="1">
    <w:p w14:paraId="1CBC1051" w14:textId="700A8C24" w:rsidR="006C00A7" w:rsidRDefault="006C00A7">
      <w:pPr>
        <w:pStyle w:val="Funotentext"/>
      </w:pPr>
      <w:r>
        <w:rPr>
          <w:rStyle w:val="Funotenzeichen"/>
        </w:rPr>
        <w:footnoteRef/>
      </w:r>
      <w:r>
        <w:t xml:space="preserve"> ungerächt</w:t>
      </w:r>
    </w:p>
  </w:footnote>
  <w:footnote w:id="2">
    <w:p w14:paraId="1490F938" w14:textId="02AC996E" w:rsidR="00BF31A1" w:rsidRDefault="00BF31A1">
      <w:pPr>
        <w:pStyle w:val="Funotentext"/>
      </w:pPr>
      <w:r>
        <w:rPr>
          <w:rStyle w:val="Funotenzeichen"/>
        </w:rPr>
        <w:footnoteRef/>
      </w:r>
      <w:r>
        <w:t xml:space="preserve"> Welt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FBE"/>
    <w:rsid w:val="000700B0"/>
    <w:rsid w:val="00082307"/>
    <w:rsid w:val="000C66E5"/>
    <w:rsid w:val="000D088F"/>
    <w:rsid w:val="00122BD9"/>
    <w:rsid w:val="00196055"/>
    <w:rsid w:val="001D4F1D"/>
    <w:rsid w:val="001F54C4"/>
    <w:rsid w:val="0022039F"/>
    <w:rsid w:val="00272484"/>
    <w:rsid w:val="00297F83"/>
    <w:rsid w:val="002B7BD9"/>
    <w:rsid w:val="002C1C1B"/>
    <w:rsid w:val="002E6D11"/>
    <w:rsid w:val="003533C5"/>
    <w:rsid w:val="00377AA1"/>
    <w:rsid w:val="00381C0C"/>
    <w:rsid w:val="00396532"/>
    <w:rsid w:val="003E100C"/>
    <w:rsid w:val="003F151C"/>
    <w:rsid w:val="00493B65"/>
    <w:rsid w:val="004A02C8"/>
    <w:rsid w:val="0050276E"/>
    <w:rsid w:val="00537F59"/>
    <w:rsid w:val="00636F93"/>
    <w:rsid w:val="00642C46"/>
    <w:rsid w:val="00697794"/>
    <w:rsid w:val="006C00A7"/>
    <w:rsid w:val="006E6CAE"/>
    <w:rsid w:val="007106F4"/>
    <w:rsid w:val="007166CE"/>
    <w:rsid w:val="007358CF"/>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B5A89"/>
    <w:rsid w:val="00BD71A4"/>
    <w:rsid w:val="00BF31A1"/>
    <w:rsid w:val="00C35859"/>
    <w:rsid w:val="00CA68D9"/>
    <w:rsid w:val="00CC4EAC"/>
    <w:rsid w:val="00CE1BC3"/>
    <w:rsid w:val="00CE56D9"/>
    <w:rsid w:val="00D14D4F"/>
    <w:rsid w:val="00D5498D"/>
    <w:rsid w:val="00D56329"/>
    <w:rsid w:val="00DC3900"/>
    <w:rsid w:val="00DE1FBE"/>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95949"/>
  <w15:chartTrackingRefBased/>
  <w15:docId w15:val="{DBF720DE-FE62-4993-91D6-76C334D47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posted-on">
    <w:name w:val="posted-on"/>
    <w:basedOn w:val="Absatz-Standardschriftart"/>
    <w:rsid w:val="00DE1FBE"/>
  </w:style>
  <w:style w:type="character" w:customStyle="1" w:styleId="cat-links">
    <w:name w:val="cat-links"/>
    <w:basedOn w:val="Absatz-Standardschriftart"/>
    <w:rsid w:val="00DE1FBE"/>
  </w:style>
  <w:style w:type="character" w:customStyle="1" w:styleId="tags-links">
    <w:name w:val="tags-links"/>
    <w:basedOn w:val="Absatz-Standardschriftart"/>
    <w:rsid w:val="00DE1FBE"/>
  </w:style>
  <w:style w:type="character" w:styleId="Hervorhebung">
    <w:name w:val="Emphasis"/>
    <w:basedOn w:val="Absatz-Standardschriftart"/>
    <w:uiPriority w:val="20"/>
    <w:qFormat/>
    <w:rsid w:val="00DE1FBE"/>
    <w:rPr>
      <w:i/>
      <w:iCs/>
    </w:rPr>
  </w:style>
  <w:style w:type="character" w:customStyle="1" w:styleId="comments-link">
    <w:name w:val="comments-link"/>
    <w:basedOn w:val="Absatz-Standardschriftart"/>
    <w:rsid w:val="00DE1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3551365">
      <w:bodyDiv w:val="1"/>
      <w:marLeft w:val="0"/>
      <w:marRight w:val="0"/>
      <w:marTop w:val="0"/>
      <w:marBottom w:val="0"/>
      <w:divBdr>
        <w:top w:val="none" w:sz="0" w:space="0" w:color="auto"/>
        <w:left w:val="none" w:sz="0" w:space="0" w:color="auto"/>
        <w:bottom w:val="none" w:sz="0" w:space="0" w:color="auto"/>
        <w:right w:val="none" w:sz="0" w:space="0" w:color="auto"/>
      </w:divBdr>
      <w:divsChild>
        <w:div w:id="1997225314">
          <w:marLeft w:val="0"/>
          <w:marRight w:val="0"/>
          <w:marTop w:val="0"/>
          <w:marBottom w:val="0"/>
          <w:divBdr>
            <w:top w:val="none" w:sz="0" w:space="0" w:color="auto"/>
            <w:left w:val="none" w:sz="0" w:space="0" w:color="auto"/>
            <w:bottom w:val="none" w:sz="0" w:space="0" w:color="auto"/>
            <w:right w:val="none" w:sz="0" w:space="0" w:color="auto"/>
          </w:divBdr>
        </w:div>
        <w:div w:id="1686011338">
          <w:marLeft w:val="0"/>
          <w:marRight w:val="0"/>
          <w:marTop w:val="0"/>
          <w:marBottom w:val="0"/>
          <w:divBdr>
            <w:top w:val="none" w:sz="0" w:space="0" w:color="auto"/>
            <w:left w:val="none" w:sz="0" w:space="0" w:color="auto"/>
            <w:bottom w:val="none" w:sz="0" w:space="0" w:color="auto"/>
            <w:right w:val="none" w:sz="0" w:space="0" w:color="auto"/>
          </w:divBdr>
        </w:div>
        <w:div w:id="1346323012">
          <w:marLeft w:val="0"/>
          <w:marRight w:val="0"/>
          <w:marTop w:val="0"/>
          <w:marBottom w:val="0"/>
          <w:divBdr>
            <w:top w:val="none" w:sz="0" w:space="0" w:color="auto"/>
            <w:left w:val="none" w:sz="0" w:space="0" w:color="auto"/>
            <w:bottom w:val="none" w:sz="0" w:space="0" w:color="auto"/>
            <w:right w:val="none" w:sz="0" w:space="0" w:color="auto"/>
          </w:divBdr>
        </w:div>
        <w:div w:id="1493838423">
          <w:marLeft w:val="0"/>
          <w:marRight w:val="0"/>
          <w:marTop w:val="0"/>
          <w:marBottom w:val="0"/>
          <w:divBdr>
            <w:top w:val="none" w:sz="0" w:space="0" w:color="auto"/>
            <w:left w:val="none" w:sz="0" w:space="0" w:color="auto"/>
            <w:bottom w:val="none" w:sz="0" w:space="0" w:color="auto"/>
            <w:right w:val="none" w:sz="0" w:space="0" w:color="auto"/>
          </w:divBdr>
        </w:div>
        <w:div w:id="1471315740">
          <w:marLeft w:val="0"/>
          <w:marRight w:val="0"/>
          <w:marTop w:val="0"/>
          <w:marBottom w:val="0"/>
          <w:divBdr>
            <w:top w:val="none" w:sz="0" w:space="0" w:color="auto"/>
            <w:left w:val="none" w:sz="0" w:space="0" w:color="auto"/>
            <w:bottom w:val="none" w:sz="0" w:space="0" w:color="auto"/>
            <w:right w:val="none" w:sz="0" w:space="0" w:color="auto"/>
          </w:divBdr>
        </w:div>
        <w:div w:id="71508254">
          <w:marLeft w:val="0"/>
          <w:marRight w:val="0"/>
          <w:marTop w:val="0"/>
          <w:marBottom w:val="0"/>
          <w:divBdr>
            <w:top w:val="none" w:sz="0" w:space="0" w:color="auto"/>
            <w:left w:val="none" w:sz="0" w:space="0" w:color="auto"/>
            <w:bottom w:val="none" w:sz="0" w:space="0" w:color="auto"/>
            <w:right w:val="none" w:sz="0" w:space="0" w:color="auto"/>
          </w:divBdr>
        </w:div>
        <w:div w:id="2071879377">
          <w:marLeft w:val="0"/>
          <w:marRight w:val="0"/>
          <w:marTop w:val="0"/>
          <w:marBottom w:val="0"/>
          <w:divBdr>
            <w:top w:val="none" w:sz="0" w:space="0" w:color="auto"/>
            <w:left w:val="none" w:sz="0" w:space="0" w:color="auto"/>
            <w:bottom w:val="none" w:sz="0" w:space="0" w:color="auto"/>
            <w:right w:val="none" w:sz="0" w:space="0" w:color="auto"/>
          </w:divBdr>
        </w:div>
        <w:div w:id="617417408">
          <w:marLeft w:val="0"/>
          <w:marRight w:val="0"/>
          <w:marTop w:val="0"/>
          <w:marBottom w:val="0"/>
          <w:divBdr>
            <w:top w:val="none" w:sz="0" w:space="0" w:color="auto"/>
            <w:left w:val="none" w:sz="0" w:space="0" w:color="auto"/>
            <w:bottom w:val="none" w:sz="0" w:space="0" w:color="auto"/>
            <w:right w:val="none" w:sz="0" w:space="0" w:color="auto"/>
          </w:divBdr>
        </w:div>
        <w:div w:id="86467856">
          <w:marLeft w:val="0"/>
          <w:marRight w:val="0"/>
          <w:marTop w:val="0"/>
          <w:marBottom w:val="0"/>
          <w:divBdr>
            <w:top w:val="none" w:sz="0" w:space="0" w:color="auto"/>
            <w:left w:val="none" w:sz="0" w:space="0" w:color="auto"/>
            <w:bottom w:val="none" w:sz="0" w:space="0" w:color="auto"/>
            <w:right w:val="none" w:sz="0" w:space="0" w:color="auto"/>
          </w:divBdr>
        </w:div>
        <w:div w:id="1213620751">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59953716">
      <w:bodyDiv w:val="1"/>
      <w:marLeft w:val="0"/>
      <w:marRight w:val="0"/>
      <w:marTop w:val="0"/>
      <w:marBottom w:val="0"/>
      <w:divBdr>
        <w:top w:val="none" w:sz="0" w:space="0" w:color="auto"/>
        <w:left w:val="none" w:sz="0" w:space="0" w:color="auto"/>
        <w:bottom w:val="none" w:sz="0" w:space="0" w:color="auto"/>
        <w:right w:val="none" w:sz="0" w:space="0" w:color="auto"/>
      </w:divBdr>
      <w:divsChild>
        <w:div w:id="1421415552">
          <w:marLeft w:val="0"/>
          <w:marRight w:val="0"/>
          <w:marTop w:val="0"/>
          <w:marBottom w:val="0"/>
          <w:divBdr>
            <w:top w:val="none" w:sz="0" w:space="0" w:color="auto"/>
            <w:left w:val="none" w:sz="0" w:space="0" w:color="auto"/>
            <w:bottom w:val="none" w:sz="0" w:space="0" w:color="auto"/>
            <w:right w:val="none" w:sz="0" w:space="0" w:color="auto"/>
          </w:divBdr>
        </w:div>
        <w:div w:id="281963788">
          <w:marLeft w:val="0"/>
          <w:marRight w:val="0"/>
          <w:marTop w:val="0"/>
          <w:marBottom w:val="0"/>
          <w:divBdr>
            <w:top w:val="none" w:sz="0" w:space="0" w:color="auto"/>
            <w:left w:val="none" w:sz="0" w:space="0" w:color="auto"/>
            <w:bottom w:val="none" w:sz="0" w:space="0" w:color="auto"/>
            <w:right w:val="none" w:sz="0" w:space="0" w:color="auto"/>
          </w:divBdr>
        </w:div>
        <w:div w:id="426384953">
          <w:marLeft w:val="0"/>
          <w:marRight w:val="0"/>
          <w:marTop w:val="0"/>
          <w:marBottom w:val="0"/>
          <w:divBdr>
            <w:top w:val="none" w:sz="0" w:space="0" w:color="auto"/>
            <w:left w:val="none" w:sz="0" w:space="0" w:color="auto"/>
            <w:bottom w:val="none" w:sz="0" w:space="0" w:color="auto"/>
            <w:right w:val="none" w:sz="0" w:space="0" w:color="auto"/>
          </w:divBdr>
        </w:div>
        <w:div w:id="272980139">
          <w:marLeft w:val="0"/>
          <w:marRight w:val="0"/>
          <w:marTop w:val="0"/>
          <w:marBottom w:val="0"/>
          <w:divBdr>
            <w:top w:val="none" w:sz="0" w:space="0" w:color="auto"/>
            <w:left w:val="none" w:sz="0" w:space="0" w:color="auto"/>
            <w:bottom w:val="none" w:sz="0" w:space="0" w:color="auto"/>
            <w:right w:val="none" w:sz="0" w:space="0" w:color="auto"/>
          </w:divBdr>
        </w:div>
        <w:div w:id="664627301">
          <w:marLeft w:val="0"/>
          <w:marRight w:val="0"/>
          <w:marTop w:val="0"/>
          <w:marBottom w:val="0"/>
          <w:divBdr>
            <w:top w:val="none" w:sz="0" w:space="0" w:color="auto"/>
            <w:left w:val="none" w:sz="0" w:space="0" w:color="auto"/>
            <w:bottom w:val="none" w:sz="0" w:space="0" w:color="auto"/>
            <w:right w:val="none" w:sz="0" w:space="0" w:color="auto"/>
          </w:divBdr>
        </w:div>
        <w:div w:id="83039428">
          <w:marLeft w:val="0"/>
          <w:marRight w:val="0"/>
          <w:marTop w:val="0"/>
          <w:marBottom w:val="0"/>
          <w:divBdr>
            <w:top w:val="none" w:sz="0" w:space="0" w:color="auto"/>
            <w:left w:val="none" w:sz="0" w:space="0" w:color="auto"/>
            <w:bottom w:val="none" w:sz="0" w:space="0" w:color="auto"/>
            <w:right w:val="none" w:sz="0" w:space="0" w:color="auto"/>
          </w:divBdr>
        </w:div>
        <w:div w:id="967510575">
          <w:marLeft w:val="0"/>
          <w:marRight w:val="0"/>
          <w:marTop w:val="0"/>
          <w:marBottom w:val="0"/>
          <w:divBdr>
            <w:top w:val="none" w:sz="0" w:space="0" w:color="auto"/>
            <w:left w:val="none" w:sz="0" w:space="0" w:color="auto"/>
            <w:bottom w:val="none" w:sz="0" w:space="0" w:color="auto"/>
            <w:right w:val="none" w:sz="0" w:space="0" w:color="auto"/>
          </w:divBdr>
        </w:div>
        <w:div w:id="975837302">
          <w:marLeft w:val="0"/>
          <w:marRight w:val="0"/>
          <w:marTop w:val="0"/>
          <w:marBottom w:val="0"/>
          <w:divBdr>
            <w:top w:val="none" w:sz="0" w:space="0" w:color="auto"/>
            <w:left w:val="none" w:sz="0" w:space="0" w:color="auto"/>
            <w:bottom w:val="none" w:sz="0" w:space="0" w:color="auto"/>
            <w:right w:val="none" w:sz="0" w:space="0" w:color="auto"/>
          </w:divBdr>
        </w:div>
        <w:div w:id="1856921635">
          <w:marLeft w:val="0"/>
          <w:marRight w:val="0"/>
          <w:marTop w:val="0"/>
          <w:marBottom w:val="0"/>
          <w:divBdr>
            <w:top w:val="none" w:sz="0" w:space="0" w:color="auto"/>
            <w:left w:val="none" w:sz="0" w:space="0" w:color="auto"/>
            <w:bottom w:val="none" w:sz="0" w:space="0" w:color="auto"/>
            <w:right w:val="none" w:sz="0" w:space="0" w:color="auto"/>
          </w:divBdr>
        </w:div>
        <w:div w:id="853887652">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53857376">
      <w:bodyDiv w:val="1"/>
      <w:marLeft w:val="0"/>
      <w:marRight w:val="0"/>
      <w:marTop w:val="0"/>
      <w:marBottom w:val="0"/>
      <w:divBdr>
        <w:top w:val="none" w:sz="0" w:space="0" w:color="auto"/>
        <w:left w:val="none" w:sz="0" w:space="0" w:color="auto"/>
        <w:bottom w:val="none" w:sz="0" w:space="0" w:color="auto"/>
        <w:right w:val="none" w:sz="0" w:space="0" w:color="auto"/>
      </w:divBdr>
      <w:divsChild>
        <w:div w:id="939069896">
          <w:marLeft w:val="0"/>
          <w:marRight w:val="0"/>
          <w:marTop w:val="0"/>
          <w:marBottom w:val="0"/>
          <w:divBdr>
            <w:top w:val="none" w:sz="0" w:space="0" w:color="auto"/>
            <w:left w:val="none" w:sz="0" w:space="0" w:color="auto"/>
            <w:bottom w:val="none" w:sz="0" w:space="0" w:color="auto"/>
            <w:right w:val="none" w:sz="0" w:space="0" w:color="auto"/>
          </w:divBdr>
          <w:divsChild>
            <w:div w:id="1426537614">
              <w:marLeft w:val="0"/>
              <w:marRight w:val="0"/>
              <w:marTop w:val="0"/>
              <w:marBottom w:val="0"/>
              <w:divBdr>
                <w:top w:val="none" w:sz="0" w:space="0" w:color="auto"/>
                <w:left w:val="none" w:sz="0" w:space="0" w:color="auto"/>
                <w:bottom w:val="none" w:sz="0" w:space="0" w:color="auto"/>
                <w:right w:val="none" w:sz="0" w:space="0" w:color="auto"/>
              </w:divBdr>
            </w:div>
          </w:divsChild>
        </w:div>
        <w:div w:id="234971042">
          <w:marLeft w:val="0"/>
          <w:marRight w:val="0"/>
          <w:marTop w:val="0"/>
          <w:marBottom w:val="0"/>
          <w:divBdr>
            <w:top w:val="none" w:sz="0" w:space="0" w:color="auto"/>
            <w:left w:val="none" w:sz="0" w:space="0" w:color="auto"/>
            <w:bottom w:val="none" w:sz="0" w:space="0" w:color="auto"/>
            <w:right w:val="none" w:sz="0" w:space="0" w:color="auto"/>
          </w:divBdr>
          <w:divsChild>
            <w:div w:id="948589120">
              <w:marLeft w:val="0"/>
              <w:marRight w:val="0"/>
              <w:marTop w:val="0"/>
              <w:marBottom w:val="0"/>
              <w:divBdr>
                <w:top w:val="none" w:sz="0" w:space="0" w:color="auto"/>
                <w:left w:val="none" w:sz="0" w:space="0" w:color="auto"/>
                <w:bottom w:val="none" w:sz="0" w:space="0" w:color="auto"/>
                <w:right w:val="none" w:sz="0" w:space="0" w:color="auto"/>
              </w:divBdr>
            </w:div>
          </w:divsChild>
        </w:div>
        <w:div w:id="361784228">
          <w:marLeft w:val="0"/>
          <w:marRight w:val="0"/>
          <w:marTop w:val="0"/>
          <w:marBottom w:val="0"/>
          <w:divBdr>
            <w:top w:val="none" w:sz="0" w:space="0" w:color="auto"/>
            <w:left w:val="none" w:sz="0" w:space="0" w:color="auto"/>
            <w:bottom w:val="none" w:sz="0" w:space="0" w:color="auto"/>
            <w:right w:val="none" w:sz="0" w:space="0" w:color="auto"/>
          </w:divBdr>
          <w:divsChild>
            <w:div w:id="1552763296">
              <w:marLeft w:val="0"/>
              <w:marRight w:val="0"/>
              <w:marTop w:val="0"/>
              <w:marBottom w:val="0"/>
              <w:divBdr>
                <w:top w:val="none" w:sz="0" w:space="0" w:color="auto"/>
                <w:left w:val="none" w:sz="0" w:space="0" w:color="auto"/>
                <w:bottom w:val="none" w:sz="0" w:space="0" w:color="auto"/>
                <w:right w:val="none" w:sz="0" w:space="0" w:color="auto"/>
              </w:divBdr>
            </w:div>
            <w:div w:id="304239249">
              <w:marLeft w:val="0"/>
              <w:marRight w:val="0"/>
              <w:marTop w:val="0"/>
              <w:marBottom w:val="0"/>
              <w:divBdr>
                <w:top w:val="none" w:sz="0" w:space="0" w:color="auto"/>
                <w:left w:val="none" w:sz="0" w:space="0" w:color="auto"/>
                <w:bottom w:val="none" w:sz="0" w:space="0" w:color="auto"/>
                <w:right w:val="none" w:sz="0" w:space="0" w:color="auto"/>
              </w:divBdr>
            </w:div>
          </w:divsChild>
        </w:div>
        <w:div w:id="1299728855">
          <w:marLeft w:val="0"/>
          <w:marRight w:val="0"/>
          <w:marTop w:val="0"/>
          <w:marBottom w:val="0"/>
          <w:divBdr>
            <w:top w:val="none" w:sz="0" w:space="0" w:color="auto"/>
            <w:left w:val="none" w:sz="0" w:space="0" w:color="auto"/>
            <w:bottom w:val="none" w:sz="0" w:space="0" w:color="auto"/>
            <w:right w:val="none" w:sz="0" w:space="0" w:color="auto"/>
          </w:divBdr>
          <w:divsChild>
            <w:div w:id="493184576">
              <w:marLeft w:val="0"/>
              <w:marRight w:val="0"/>
              <w:marTop w:val="0"/>
              <w:marBottom w:val="0"/>
              <w:divBdr>
                <w:top w:val="none" w:sz="0" w:space="0" w:color="auto"/>
                <w:left w:val="none" w:sz="0" w:space="0" w:color="auto"/>
                <w:bottom w:val="none" w:sz="0" w:space="0" w:color="auto"/>
                <w:right w:val="none" w:sz="0" w:space="0" w:color="auto"/>
              </w:divBdr>
            </w:div>
          </w:divsChild>
        </w:div>
        <w:div w:id="1081294761">
          <w:marLeft w:val="0"/>
          <w:marRight w:val="0"/>
          <w:marTop w:val="0"/>
          <w:marBottom w:val="0"/>
          <w:divBdr>
            <w:top w:val="none" w:sz="0" w:space="0" w:color="auto"/>
            <w:left w:val="none" w:sz="0" w:space="0" w:color="auto"/>
            <w:bottom w:val="none" w:sz="0" w:space="0" w:color="auto"/>
            <w:right w:val="none" w:sz="0" w:space="0" w:color="auto"/>
          </w:divBdr>
          <w:divsChild>
            <w:div w:id="1584727556">
              <w:marLeft w:val="0"/>
              <w:marRight w:val="0"/>
              <w:marTop w:val="0"/>
              <w:marBottom w:val="0"/>
              <w:divBdr>
                <w:top w:val="none" w:sz="0" w:space="0" w:color="auto"/>
                <w:left w:val="none" w:sz="0" w:space="0" w:color="auto"/>
                <w:bottom w:val="none" w:sz="0" w:space="0" w:color="auto"/>
                <w:right w:val="none" w:sz="0" w:space="0" w:color="auto"/>
              </w:divBdr>
            </w:div>
          </w:divsChild>
        </w:div>
        <w:div w:id="412438740">
          <w:marLeft w:val="0"/>
          <w:marRight w:val="0"/>
          <w:marTop w:val="0"/>
          <w:marBottom w:val="0"/>
          <w:divBdr>
            <w:top w:val="none" w:sz="0" w:space="0" w:color="auto"/>
            <w:left w:val="none" w:sz="0" w:space="0" w:color="auto"/>
            <w:bottom w:val="none" w:sz="0" w:space="0" w:color="auto"/>
            <w:right w:val="none" w:sz="0" w:space="0" w:color="auto"/>
          </w:divBdr>
          <w:divsChild>
            <w:div w:id="1368262013">
              <w:marLeft w:val="0"/>
              <w:marRight w:val="0"/>
              <w:marTop w:val="0"/>
              <w:marBottom w:val="0"/>
              <w:divBdr>
                <w:top w:val="none" w:sz="0" w:space="0" w:color="auto"/>
                <w:left w:val="none" w:sz="0" w:space="0" w:color="auto"/>
                <w:bottom w:val="none" w:sz="0" w:space="0" w:color="auto"/>
                <w:right w:val="none" w:sz="0" w:space="0" w:color="auto"/>
              </w:divBdr>
            </w:div>
          </w:divsChild>
        </w:div>
        <w:div w:id="90006575">
          <w:marLeft w:val="0"/>
          <w:marRight w:val="0"/>
          <w:marTop w:val="0"/>
          <w:marBottom w:val="0"/>
          <w:divBdr>
            <w:top w:val="none" w:sz="0" w:space="0" w:color="auto"/>
            <w:left w:val="none" w:sz="0" w:space="0" w:color="auto"/>
            <w:bottom w:val="none" w:sz="0" w:space="0" w:color="auto"/>
            <w:right w:val="none" w:sz="0" w:space="0" w:color="auto"/>
          </w:divBdr>
        </w:div>
        <w:div w:id="133642658">
          <w:marLeft w:val="0"/>
          <w:marRight w:val="0"/>
          <w:marTop w:val="0"/>
          <w:marBottom w:val="0"/>
          <w:divBdr>
            <w:top w:val="none" w:sz="0" w:space="0" w:color="auto"/>
            <w:left w:val="none" w:sz="0" w:space="0" w:color="auto"/>
            <w:bottom w:val="none" w:sz="0" w:space="0" w:color="auto"/>
            <w:right w:val="none" w:sz="0" w:space="0" w:color="auto"/>
          </w:divBdr>
        </w:div>
        <w:div w:id="190073408">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02719971">
      <w:bodyDiv w:val="1"/>
      <w:marLeft w:val="0"/>
      <w:marRight w:val="0"/>
      <w:marTop w:val="0"/>
      <w:marBottom w:val="0"/>
      <w:divBdr>
        <w:top w:val="none" w:sz="0" w:space="0" w:color="auto"/>
        <w:left w:val="none" w:sz="0" w:space="0" w:color="auto"/>
        <w:bottom w:val="none" w:sz="0" w:space="0" w:color="auto"/>
        <w:right w:val="none" w:sz="0" w:space="0" w:color="auto"/>
      </w:divBdr>
      <w:divsChild>
        <w:div w:id="437138309">
          <w:marLeft w:val="0"/>
          <w:marRight w:val="0"/>
          <w:marTop w:val="0"/>
          <w:marBottom w:val="0"/>
          <w:divBdr>
            <w:top w:val="none" w:sz="0" w:space="0" w:color="auto"/>
            <w:left w:val="none" w:sz="0" w:space="0" w:color="auto"/>
            <w:bottom w:val="none" w:sz="0" w:space="0" w:color="auto"/>
            <w:right w:val="none" w:sz="0" w:space="0" w:color="auto"/>
          </w:divBdr>
        </w:div>
        <w:div w:id="341400989">
          <w:marLeft w:val="0"/>
          <w:marRight w:val="0"/>
          <w:marTop w:val="0"/>
          <w:marBottom w:val="0"/>
          <w:divBdr>
            <w:top w:val="none" w:sz="0" w:space="0" w:color="auto"/>
            <w:left w:val="none" w:sz="0" w:space="0" w:color="auto"/>
            <w:bottom w:val="none" w:sz="0" w:space="0" w:color="auto"/>
            <w:right w:val="none" w:sz="0" w:space="0" w:color="auto"/>
          </w:divBdr>
        </w:div>
        <w:div w:id="1805345268">
          <w:marLeft w:val="0"/>
          <w:marRight w:val="0"/>
          <w:marTop w:val="0"/>
          <w:marBottom w:val="0"/>
          <w:divBdr>
            <w:top w:val="none" w:sz="0" w:space="0" w:color="auto"/>
            <w:left w:val="none" w:sz="0" w:space="0" w:color="auto"/>
            <w:bottom w:val="none" w:sz="0" w:space="0" w:color="auto"/>
            <w:right w:val="none" w:sz="0" w:space="0" w:color="auto"/>
          </w:divBdr>
        </w:div>
        <w:div w:id="94255818">
          <w:marLeft w:val="0"/>
          <w:marRight w:val="0"/>
          <w:marTop w:val="0"/>
          <w:marBottom w:val="0"/>
          <w:divBdr>
            <w:top w:val="none" w:sz="0" w:space="0" w:color="auto"/>
            <w:left w:val="none" w:sz="0" w:space="0" w:color="auto"/>
            <w:bottom w:val="none" w:sz="0" w:space="0" w:color="auto"/>
            <w:right w:val="none" w:sz="0" w:space="0" w:color="auto"/>
          </w:divBdr>
        </w:div>
        <w:div w:id="1673753170">
          <w:marLeft w:val="0"/>
          <w:marRight w:val="0"/>
          <w:marTop w:val="0"/>
          <w:marBottom w:val="0"/>
          <w:divBdr>
            <w:top w:val="none" w:sz="0" w:space="0" w:color="auto"/>
            <w:left w:val="none" w:sz="0" w:space="0" w:color="auto"/>
            <w:bottom w:val="none" w:sz="0" w:space="0" w:color="auto"/>
            <w:right w:val="none" w:sz="0" w:space="0" w:color="auto"/>
          </w:divBdr>
        </w:div>
        <w:div w:id="1275869633">
          <w:marLeft w:val="0"/>
          <w:marRight w:val="0"/>
          <w:marTop w:val="0"/>
          <w:marBottom w:val="0"/>
          <w:divBdr>
            <w:top w:val="none" w:sz="0" w:space="0" w:color="auto"/>
            <w:left w:val="none" w:sz="0" w:space="0" w:color="auto"/>
            <w:bottom w:val="none" w:sz="0" w:space="0" w:color="auto"/>
            <w:right w:val="none" w:sz="0" w:space="0" w:color="auto"/>
          </w:divBdr>
        </w:div>
        <w:div w:id="1173371715">
          <w:marLeft w:val="0"/>
          <w:marRight w:val="0"/>
          <w:marTop w:val="0"/>
          <w:marBottom w:val="0"/>
          <w:divBdr>
            <w:top w:val="none" w:sz="0" w:space="0" w:color="auto"/>
            <w:left w:val="none" w:sz="0" w:space="0" w:color="auto"/>
            <w:bottom w:val="none" w:sz="0" w:space="0" w:color="auto"/>
            <w:right w:val="none" w:sz="0" w:space="0" w:color="auto"/>
          </w:divBdr>
        </w:div>
        <w:div w:id="481581090">
          <w:marLeft w:val="0"/>
          <w:marRight w:val="0"/>
          <w:marTop w:val="0"/>
          <w:marBottom w:val="0"/>
          <w:divBdr>
            <w:top w:val="none" w:sz="0" w:space="0" w:color="auto"/>
            <w:left w:val="none" w:sz="0" w:space="0" w:color="auto"/>
            <w:bottom w:val="none" w:sz="0" w:space="0" w:color="auto"/>
            <w:right w:val="none" w:sz="0" w:space="0" w:color="auto"/>
          </w:divBdr>
        </w:div>
        <w:div w:id="671295451">
          <w:marLeft w:val="0"/>
          <w:marRight w:val="0"/>
          <w:marTop w:val="0"/>
          <w:marBottom w:val="0"/>
          <w:divBdr>
            <w:top w:val="none" w:sz="0" w:space="0" w:color="auto"/>
            <w:left w:val="none" w:sz="0" w:space="0" w:color="auto"/>
            <w:bottom w:val="none" w:sz="0" w:space="0" w:color="auto"/>
            <w:right w:val="none" w:sz="0" w:space="0" w:color="auto"/>
          </w:divBdr>
          <w:divsChild>
            <w:div w:id="1052458316">
              <w:marLeft w:val="0"/>
              <w:marRight w:val="0"/>
              <w:marTop w:val="0"/>
              <w:marBottom w:val="0"/>
              <w:divBdr>
                <w:top w:val="none" w:sz="0" w:space="0" w:color="auto"/>
                <w:left w:val="none" w:sz="0" w:space="0" w:color="auto"/>
                <w:bottom w:val="none" w:sz="0" w:space="0" w:color="auto"/>
                <w:right w:val="none" w:sz="0" w:space="0" w:color="auto"/>
              </w:divBdr>
            </w:div>
          </w:divsChild>
        </w:div>
        <w:div w:id="1454404741">
          <w:marLeft w:val="0"/>
          <w:marRight w:val="0"/>
          <w:marTop w:val="0"/>
          <w:marBottom w:val="0"/>
          <w:divBdr>
            <w:top w:val="none" w:sz="0" w:space="0" w:color="auto"/>
            <w:left w:val="none" w:sz="0" w:space="0" w:color="auto"/>
            <w:bottom w:val="none" w:sz="0" w:space="0" w:color="auto"/>
            <w:right w:val="none" w:sz="0" w:space="0" w:color="auto"/>
          </w:divBdr>
          <w:divsChild>
            <w:div w:id="30035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51185">
      <w:bodyDiv w:val="1"/>
      <w:marLeft w:val="0"/>
      <w:marRight w:val="0"/>
      <w:marTop w:val="0"/>
      <w:marBottom w:val="0"/>
      <w:divBdr>
        <w:top w:val="none" w:sz="0" w:space="0" w:color="auto"/>
        <w:left w:val="none" w:sz="0" w:space="0" w:color="auto"/>
        <w:bottom w:val="none" w:sz="0" w:space="0" w:color="auto"/>
        <w:right w:val="none" w:sz="0" w:space="0" w:color="auto"/>
      </w:divBdr>
      <w:divsChild>
        <w:div w:id="1867253630">
          <w:marLeft w:val="0"/>
          <w:marRight w:val="0"/>
          <w:marTop w:val="0"/>
          <w:marBottom w:val="0"/>
          <w:divBdr>
            <w:top w:val="none" w:sz="0" w:space="0" w:color="auto"/>
            <w:left w:val="none" w:sz="0" w:space="0" w:color="auto"/>
            <w:bottom w:val="none" w:sz="0" w:space="0" w:color="auto"/>
            <w:right w:val="none" w:sz="0" w:space="0" w:color="auto"/>
          </w:divBdr>
        </w:div>
        <w:div w:id="1977489780">
          <w:marLeft w:val="0"/>
          <w:marRight w:val="0"/>
          <w:marTop w:val="0"/>
          <w:marBottom w:val="0"/>
          <w:divBdr>
            <w:top w:val="none" w:sz="0" w:space="0" w:color="auto"/>
            <w:left w:val="none" w:sz="0" w:space="0" w:color="auto"/>
            <w:bottom w:val="none" w:sz="0" w:space="0" w:color="auto"/>
            <w:right w:val="none" w:sz="0" w:space="0" w:color="auto"/>
          </w:divBdr>
        </w:div>
        <w:div w:id="279384382">
          <w:marLeft w:val="0"/>
          <w:marRight w:val="0"/>
          <w:marTop w:val="0"/>
          <w:marBottom w:val="0"/>
          <w:divBdr>
            <w:top w:val="none" w:sz="0" w:space="0" w:color="auto"/>
            <w:left w:val="none" w:sz="0" w:space="0" w:color="auto"/>
            <w:bottom w:val="none" w:sz="0" w:space="0" w:color="auto"/>
            <w:right w:val="none" w:sz="0" w:space="0" w:color="auto"/>
          </w:divBdr>
        </w:div>
        <w:div w:id="1967856975">
          <w:marLeft w:val="0"/>
          <w:marRight w:val="0"/>
          <w:marTop w:val="0"/>
          <w:marBottom w:val="0"/>
          <w:divBdr>
            <w:top w:val="none" w:sz="0" w:space="0" w:color="auto"/>
            <w:left w:val="none" w:sz="0" w:space="0" w:color="auto"/>
            <w:bottom w:val="none" w:sz="0" w:space="0" w:color="auto"/>
            <w:right w:val="none" w:sz="0" w:space="0" w:color="auto"/>
          </w:divBdr>
        </w:div>
        <w:div w:id="1650010458">
          <w:marLeft w:val="0"/>
          <w:marRight w:val="0"/>
          <w:marTop w:val="0"/>
          <w:marBottom w:val="0"/>
          <w:divBdr>
            <w:top w:val="none" w:sz="0" w:space="0" w:color="auto"/>
            <w:left w:val="none" w:sz="0" w:space="0" w:color="auto"/>
            <w:bottom w:val="none" w:sz="0" w:space="0" w:color="auto"/>
            <w:right w:val="none" w:sz="0" w:space="0" w:color="auto"/>
          </w:divBdr>
        </w:div>
        <w:div w:id="2129665384">
          <w:marLeft w:val="0"/>
          <w:marRight w:val="0"/>
          <w:marTop w:val="0"/>
          <w:marBottom w:val="0"/>
          <w:divBdr>
            <w:top w:val="none" w:sz="0" w:space="0" w:color="auto"/>
            <w:left w:val="none" w:sz="0" w:space="0" w:color="auto"/>
            <w:bottom w:val="none" w:sz="0" w:space="0" w:color="auto"/>
            <w:right w:val="none" w:sz="0" w:space="0" w:color="auto"/>
          </w:divBdr>
        </w:div>
        <w:div w:id="627593257">
          <w:marLeft w:val="0"/>
          <w:marRight w:val="0"/>
          <w:marTop w:val="0"/>
          <w:marBottom w:val="0"/>
          <w:divBdr>
            <w:top w:val="none" w:sz="0" w:space="0" w:color="auto"/>
            <w:left w:val="none" w:sz="0" w:space="0" w:color="auto"/>
            <w:bottom w:val="none" w:sz="0" w:space="0" w:color="auto"/>
            <w:right w:val="none" w:sz="0" w:space="0" w:color="auto"/>
          </w:divBdr>
        </w:div>
        <w:div w:id="1185484870">
          <w:marLeft w:val="0"/>
          <w:marRight w:val="0"/>
          <w:marTop w:val="0"/>
          <w:marBottom w:val="0"/>
          <w:divBdr>
            <w:top w:val="none" w:sz="0" w:space="0" w:color="auto"/>
            <w:left w:val="none" w:sz="0" w:space="0" w:color="auto"/>
            <w:bottom w:val="none" w:sz="0" w:space="0" w:color="auto"/>
            <w:right w:val="none" w:sz="0" w:space="0" w:color="auto"/>
          </w:divBdr>
        </w:div>
        <w:div w:id="1573926019">
          <w:marLeft w:val="0"/>
          <w:marRight w:val="0"/>
          <w:marTop w:val="0"/>
          <w:marBottom w:val="0"/>
          <w:divBdr>
            <w:top w:val="none" w:sz="0" w:space="0" w:color="auto"/>
            <w:left w:val="none" w:sz="0" w:space="0" w:color="auto"/>
            <w:bottom w:val="none" w:sz="0" w:space="0" w:color="auto"/>
            <w:right w:val="none" w:sz="0" w:space="0" w:color="auto"/>
          </w:divBdr>
        </w:div>
        <w:div w:id="641542496">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te-lieder.de/2019/11/10/koenneritz-carl-von-dies-irae-dies-illa/" TargetMode="External"/><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styles" Target="styles.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lte-lieder.de/" TargetMode="External"/><Relationship Id="rId5" Type="http://schemas.openxmlformats.org/officeDocument/2006/relationships/footnotes" Target="footnote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99</Pages>
  <Words>12191</Words>
  <Characters>76805</Characters>
  <Application>Microsoft Office Word</Application>
  <DocSecurity>0</DocSecurity>
  <Lines>640</Lines>
  <Paragraphs>177</Paragraphs>
  <ScaleCrop>false</ScaleCrop>
  <HeadingPairs>
    <vt:vector size="4" baseType="variant">
      <vt:variant>
        <vt:lpstr>Titel</vt:lpstr>
      </vt:variant>
      <vt:variant>
        <vt:i4>1</vt:i4>
      </vt:variant>
      <vt:variant>
        <vt:lpstr>Überschriften</vt:lpstr>
      </vt:variant>
      <vt:variant>
        <vt:i4>55</vt:i4>
      </vt:variant>
    </vt:vector>
  </HeadingPairs>
  <TitlesOfParts>
    <vt:vector size="56" baseType="lpstr">
      <vt:lpstr>De die iudicii</vt:lpstr>
      <vt:lpstr>Thomas von Celano - Dies irae</vt:lpstr>
      <vt:lpstr>Vorwort</vt:lpstr>
      <vt:lpstr>Celano, Thomas von – De die Iudicii</vt:lpstr>
      <vt:lpstr>Adalbert – Dies Irae</vt:lpstr>
      <vt:lpstr>Bunsen, Christian Carl Josias – Dies Irae</vt:lpstr>
      <vt:lpstr>Christian Graf von Bernstorff – Dies Irae</vt:lpstr>
      <vt:lpstr>Claes, Johann – Dies Irae</vt:lpstr>
      <vt:lpstr>Clodius, Christian August Heinrich – Dies Irae</vt:lpstr>
      <vt:lpstr>Couard, Christian Ludwig – Dies Irae</vt:lpstr>
      <vt:lpstr>Daniel, Adalbert – Dies Irae</vt:lpstr>
      <vt:lpstr>Döring, Carl August – Dies irae</vt:lpstr>
      <vt:lpstr>Ebeling, Christoph Daniel – Dies Irae</vt:lpstr>
      <vt:lpstr>Fichte, Johann Gottlieb – Dies irae.</vt:lpstr>
      <vt:lpstr>Follen, Adolph Ludwig – Dies Irae</vt:lpstr>
      <vt:lpstr>Freyberg, H.– Dies Irae</vt:lpstr>
      <vt:lpstr>Gryphius, Andreas – Dies irae</vt:lpstr>
      <vt:lpstr>Gryphius, Andreas – Dies Irae (2. Fassung)</vt:lpstr>
      <vt:lpstr>Hähnel – Dies Irae</vt:lpstr>
      <vt:lpstr>Harms, Claus – Übersetzung des „De die Iudicii“</vt:lpstr>
      <vt:lpstr>Hiller, Johann Adam – Dies Irae</vt:lpstr>
      <vt:lpstr>Hohlfeldt – Dies Irae</vt:lpstr>
      <vt:lpstr>Jäck, Markus Fidelius – Dies Irae</vt:lpstr>
      <vt:lpstr>Kind, Friedrich – Dies Irae.</vt:lpstr>
      <vt:lpstr>Knapp, Albert – Dies Irae</vt:lpstr>
      <vt:lpstr>Königsfeld, Gustav Adolph – Dies Irae</vt:lpstr>
      <vt:lpstr>Könneritz, Carl von – Dies irae, dies illa</vt:lpstr>
      <vt:lpstr>Lecke, Robert – Dies irae</vt:lpstr>
      <vt:lpstr>Lisco, Friedrich Gustav – Dies Irae</vt:lpstr>
      <vt:lpstr>Mensch, Christian – Dies Irae</vt:lpstr>
      <vt:lpstr>Meyer, Johann Friedrich von – Dies Irae</vt:lpstr>
      <vt:lpstr>Passy, Anton – Dies Irae</vt:lpstr>
      <vt:lpstr>Ringwaldt, Bartholomäus – Vom Jüngsten Gericht</vt:lpstr>
      <vt:lpstr>Rinne, Ferdinand – Dies Irae</vt:lpstr>
      <vt:lpstr>S. E. – Dies Irae</vt:lpstr>
      <vt:lpstr>Schlegel, Friedrich – Dies Irae</vt:lpstr>
      <vt:lpstr>Schmedding, Johann Heinrich – Dies Irae</vt:lpstr>
      <vt:lpstr>Schoch, Schoch – Dies irae</vt:lpstr>
      <vt:lpstr>Silbert, Johann Peter – Dies Irae</vt:lpstr>
      <vt:lpstr>Steckling, Ludwig – Dies Irae</vt:lpstr>
      <vt:lpstr>unbekannt – Dies irae, Fragment</vt:lpstr>
      <vt:lpstr>unbekannt – Dies Irae</vt:lpstr>
      <vt:lpstr>unbekannt – Dies Irae</vt:lpstr>
      <vt:lpstr>Unbekannter Übersetzer – Dies irae – 1838</vt:lpstr>
      <vt:lpstr>unbekannt – Das Welt Gericht (Dies irae)</vt:lpstr>
      <vt:lpstr>unbekannter Verfasser (1823) – Dies Irae</vt:lpstr>
      <vt:lpstr>unbekannter Verfasser (1821) – Dies Irae</vt:lpstr>
      <vt:lpstr>Unbekannter Uebersetzer – Dies Irae (1677)</vt:lpstr>
      <vt:lpstr>Unbekannter Uebersetzer – Dies Irae (1619)</vt:lpstr>
      <vt:lpstr>Veith, Johann Emmanuel – Dies Irae</vt:lpstr>
      <vt:lpstr>Johann Christoph von Zabuesnig – Dies Irae</vt:lpstr>
      <vt:lpstr>Johann Christoph von Zabuesnig – Dies Irae</vt:lpstr>
      <vt:lpstr/>
      <vt:lpstr>Quellen:</vt:lpstr>
      <vt:lpstr>Spendenaufruf</vt:lpstr>
      <vt:lpstr>Jung St. Peter zu Straßburg</vt:lpstr>
    </vt:vector>
  </TitlesOfParts>
  <Company>Glaubensstimme.de</Company>
  <LinksUpToDate>false</LinksUpToDate>
  <CharactersWithSpaces>88819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die iudicii</dc:title>
  <dc:subject/>
  <dc:creator>Thonas von Celano</dc:creator>
  <cp:keywords/>
  <dc:description/>
  <cp:lastModifiedBy>webmaster@glaubensstimme.de</cp:lastModifiedBy>
  <cp:revision>3</cp:revision>
  <dcterms:created xsi:type="dcterms:W3CDTF">2022-10-30T06:22:00Z</dcterms:created>
  <dcterms:modified xsi:type="dcterms:W3CDTF">2022-10-30T13:38:00Z</dcterms:modified>
  <dc:language>de</dc:language>
</cp:coreProperties>
</file>